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946F7" w14:textId="55F73B35" w:rsidR="00FA0E40" w:rsidRPr="00144AEE" w:rsidRDefault="00A8515C" w:rsidP="00032CCB">
      <w:pPr>
        <w:ind w:left="2880" w:firstLine="720"/>
        <w:rPr>
          <w:rFonts w:ascii="Arial" w:hAnsi="Arial" w:cs="Arial"/>
          <w:sz w:val="28"/>
          <w:szCs w:val="28"/>
        </w:rPr>
      </w:pPr>
      <w:r w:rsidRPr="00144AEE">
        <w:rPr>
          <w:rFonts w:ascii="Arial" w:hAnsi="Arial" w:cs="Arial"/>
          <w:b/>
          <w:bCs/>
          <w:sz w:val="28"/>
          <w:szCs w:val="28"/>
        </w:rPr>
        <w:t>Kúpna zmluva</w:t>
      </w:r>
    </w:p>
    <w:p w14:paraId="0CF624F1" w14:textId="2E2ED712" w:rsidR="00134EB4" w:rsidRDefault="00A8515C" w:rsidP="00574982">
      <w:pPr>
        <w:jc w:val="both"/>
        <w:rPr>
          <w:rFonts w:ascii="Arial" w:hAnsi="Arial" w:cs="Arial"/>
        </w:rPr>
      </w:pPr>
      <w:r w:rsidRPr="7AAFFC94">
        <w:rPr>
          <w:rFonts w:ascii="Arial" w:hAnsi="Arial" w:cs="Arial"/>
        </w:rPr>
        <w:t xml:space="preserve">uzatvorená podľa § 409 a </w:t>
      </w:r>
      <w:proofErr w:type="spellStart"/>
      <w:r w:rsidRPr="7AAFFC94">
        <w:rPr>
          <w:rFonts w:ascii="Arial" w:hAnsi="Arial" w:cs="Arial"/>
        </w:rPr>
        <w:t>nasl</w:t>
      </w:r>
      <w:proofErr w:type="spellEnd"/>
      <w:r w:rsidRPr="7AAFFC94">
        <w:rPr>
          <w:rFonts w:ascii="Arial" w:hAnsi="Arial" w:cs="Arial"/>
        </w:rPr>
        <w:t xml:space="preserve">. zákona č. 513/1991 Zb. Obchodný zákonník v znení neskorších predpisov (ďalej len „Obchodný zákonník“) a § 58 a </w:t>
      </w:r>
      <w:proofErr w:type="spellStart"/>
      <w:r w:rsidRPr="7AAFFC94">
        <w:rPr>
          <w:rFonts w:ascii="Arial" w:hAnsi="Arial" w:cs="Arial"/>
        </w:rPr>
        <w:t>nasl</w:t>
      </w:r>
      <w:proofErr w:type="spellEnd"/>
      <w:r w:rsidRPr="7AAFFC94">
        <w:rPr>
          <w:rFonts w:ascii="Arial" w:hAnsi="Arial" w:cs="Arial"/>
        </w:rPr>
        <w:t xml:space="preserve">. zákona č. 343/2015 Z. z. o verejnom obstarávaní a o zmene a doplnení niektorých zákonov v znení neskorších predpisov (ďalej len „zákon o verejnom obstarávaní“) (ďalej len „ </w:t>
      </w:r>
      <w:r w:rsidR="00B26BDF">
        <w:rPr>
          <w:rFonts w:ascii="Arial" w:hAnsi="Arial" w:cs="Arial"/>
        </w:rPr>
        <w:t>Z</w:t>
      </w:r>
      <w:r w:rsidRPr="7AAFFC94">
        <w:rPr>
          <w:rFonts w:ascii="Arial" w:hAnsi="Arial" w:cs="Arial"/>
        </w:rPr>
        <w:t>mluva“)</w:t>
      </w:r>
    </w:p>
    <w:p w14:paraId="2C10BA52" w14:textId="73CFFBA7" w:rsidR="00574982" w:rsidRDefault="00A8515C" w:rsidP="00C9265C">
      <w:pPr>
        <w:jc w:val="center"/>
        <w:rPr>
          <w:rFonts w:ascii="Arial" w:hAnsi="Arial" w:cs="Arial"/>
        </w:rPr>
      </w:pPr>
      <w:r w:rsidRPr="7AAFFC94">
        <w:rPr>
          <w:rFonts w:ascii="Arial" w:hAnsi="Arial" w:cs="Arial"/>
        </w:rPr>
        <w:t>medzi zmluvnými stranami:</w:t>
      </w:r>
    </w:p>
    <w:p w14:paraId="7B24E08B" w14:textId="15D6608B" w:rsidR="00134EB4" w:rsidRPr="00C9265C" w:rsidRDefault="6635B7A1" w:rsidP="00574982">
      <w:pPr>
        <w:jc w:val="both"/>
        <w:rPr>
          <w:rFonts w:ascii="Arial" w:hAnsi="Arial" w:cs="Arial"/>
          <w:b/>
        </w:rPr>
      </w:pPr>
      <w:r w:rsidRPr="00C9265C">
        <w:rPr>
          <w:rFonts w:ascii="Arial" w:hAnsi="Arial" w:cs="Arial"/>
          <w:b/>
        </w:rPr>
        <w:t>Objednávateľ</w:t>
      </w:r>
      <w:r w:rsidR="00A8515C" w:rsidRPr="00C9265C">
        <w:rPr>
          <w:rFonts w:ascii="Arial" w:hAnsi="Arial" w:cs="Arial"/>
          <w:b/>
        </w:rPr>
        <w:t>:</w:t>
      </w:r>
    </w:p>
    <w:p w14:paraId="0C2C4796" w14:textId="7654AFAD" w:rsidR="006E4DDA" w:rsidRPr="00144AEE" w:rsidRDefault="00134EB4" w:rsidP="00574982">
      <w:pPr>
        <w:jc w:val="both"/>
        <w:rPr>
          <w:rFonts w:ascii="Arial" w:hAnsi="Arial" w:cs="Arial"/>
        </w:rPr>
      </w:pPr>
      <w:r>
        <w:rPr>
          <w:rFonts w:ascii="Arial" w:hAnsi="Arial" w:cs="Arial"/>
        </w:rPr>
        <w:t xml:space="preserve">Názov: </w:t>
      </w:r>
      <w:r w:rsidR="00CF4081">
        <w:rPr>
          <w:rFonts w:ascii="Arial" w:hAnsi="Arial" w:cs="Arial"/>
        </w:rPr>
        <w:tab/>
      </w:r>
      <w:r w:rsidR="00A8515C" w:rsidRPr="7AAFFC94">
        <w:rPr>
          <w:rFonts w:ascii="Arial" w:hAnsi="Arial" w:cs="Arial"/>
        </w:rPr>
        <w:t>Ministerstvo školstva, výskumu, vývoja a mládeže Slovenskej republiky</w:t>
      </w:r>
    </w:p>
    <w:p w14:paraId="6AE7AB48" w14:textId="77777777" w:rsidR="0065170C" w:rsidRDefault="00A8515C" w:rsidP="00032CCB">
      <w:pPr>
        <w:spacing w:after="0"/>
        <w:rPr>
          <w:rFonts w:ascii="Arial" w:hAnsi="Arial" w:cs="Arial"/>
        </w:rPr>
      </w:pPr>
      <w:r w:rsidRPr="7AAFFC94">
        <w:rPr>
          <w:rFonts w:ascii="Arial" w:hAnsi="Arial" w:cs="Arial"/>
        </w:rPr>
        <w:t xml:space="preserve">Sídlo:   </w:t>
      </w:r>
      <w:r w:rsidR="00CF4081">
        <w:rPr>
          <w:rFonts w:ascii="Arial" w:hAnsi="Arial" w:cs="Arial"/>
        </w:rPr>
        <w:tab/>
      </w:r>
      <w:proofErr w:type="spellStart"/>
      <w:r w:rsidRPr="7AAFFC94">
        <w:rPr>
          <w:rFonts w:ascii="Arial" w:hAnsi="Arial" w:cs="Arial"/>
        </w:rPr>
        <w:t>Černyševského</w:t>
      </w:r>
      <w:proofErr w:type="spellEnd"/>
      <w:r w:rsidRPr="7AAFFC94">
        <w:rPr>
          <w:rFonts w:ascii="Arial" w:hAnsi="Arial" w:cs="Arial"/>
        </w:rPr>
        <w:t xml:space="preserve"> 50, 851 01 Bratislava </w:t>
      </w:r>
      <w:r>
        <w:br/>
      </w:r>
      <w:r w:rsidRPr="7AAFFC94">
        <w:rPr>
          <w:rFonts w:ascii="Arial" w:hAnsi="Arial" w:cs="Arial"/>
        </w:rPr>
        <w:t xml:space="preserve">zastúpený:  </w:t>
      </w:r>
      <w:r w:rsidR="00CF4081">
        <w:rPr>
          <w:rFonts w:ascii="Arial" w:hAnsi="Arial" w:cs="Arial"/>
        </w:rPr>
        <w:tab/>
      </w:r>
      <w:r w:rsidRPr="7AAFFC94">
        <w:rPr>
          <w:rFonts w:ascii="Arial" w:hAnsi="Arial" w:cs="Arial"/>
        </w:rPr>
        <w:t xml:space="preserve">JUDr. Ing. Tomáš </w:t>
      </w:r>
      <w:proofErr w:type="spellStart"/>
      <w:r w:rsidRPr="7AAFFC94">
        <w:rPr>
          <w:rFonts w:ascii="Arial" w:hAnsi="Arial" w:cs="Arial"/>
        </w:rPr>
        <w:t>Drucker</w:t>
      </w:r>
      <w:proofErr w:type="spellEnd"/>
      <w:r w:rsidRPr="7AAFFC94">
        <w:rPr>
          <w:rFonts w:ascii="Arial" w:hAnsi="Arial" w:cs="Arial"/>
        </w:rPr>
        <w:t xml:space="preserve">, </w:t>
      </w:r>
      <w:proofErr w:type="spellStart"/>
      <w:r w:rsidR="005570EC">
        <w:rPr>
          <w:rFonts w:ascii="Arial" w:hAnsi="Arial" w:cs="Arial"/>
        </w:rPr>
        <w:t>MSc</w:t>
      </w:r>
      <w:proofErr w:type="spellEnd"/>
      <w:r w:rsidR="005570EC">
        <w:rPr>
          <w:rFonts w:ascii="Arial" w:hAnsi="Arial" w:cs="Arial"/>
        </w:rPr>
        <w:t xml:space="preserve">., </w:t>
      </w:r>
      <w:r w:rsidRPr="7AAFFC94">
        <w:rPr>
          <w:rFonts w:ascii="Arial" w:hAnsi="Arial" w:cs="Arial"/>
        </w:rPr>
        <w:t xml:space="preserve">minister </w:t>
      </w:r>
      <w:r>
        <w:br/>
      </w:r>
      <w:r w:rsidRPr="7AAFFC94">
        <w:rPr>
          <w:rFonts w:ascii="Arial" w:hAnsi="Arial" w:cs="Arial"/>
        </w:rPr>
        <w:t xml:space="preserve">IČO:  </w:t>
      </w:r>
      <w:r w:rsidR="00CF4081">
        <w:rPr>
          <w:rFonts w:ascii="Arial" w:hAnsi="Arial" w:cs="Arial"/>
        </w:rPr>
        <w:tab/>
      </w:r>
      <w:r w:rsidR="00CF4081">
        <w:rPr>
          <w:rFonts w:ascii="Arial" w:hAnsi="Arial" w:cs="Arial"/>
        </w:rPr>
        <w:tab/>
      </w:r>
      <w:r w:rsidRPr="7AAFFC94">
        <w:rPr>
          <w:rFonts w:ascii="Arial" w:hAnsi="Arial" w:cs="Arial"/>
        </w:rPr>
        <w:t xml:space="preserve">00 164 381 </w:t>
      </w:r>
      <w:r>
        <w:br/>
      </w:r>
      <w:r w:rsidRPr="7AAFFC94">
        <w:rPr>
          <w:rFonts w:ascii="Arial" w:hAnsi="Arial" w:cs="Arial"/>
        </w:rPr>
        <w:t xml:space="preserve">DIČ:  </w:t>
      </w:r>
      <w:r w:rsidR="00CF4081">
        <w:rPr>
          <w:rFonts w:ascii="Arial" w:hAnsi="Arial" w:cs="Arial"/>
        </w:rPr>
        <w:tab/>
      </w:r>
      <w:r w:rsidR="00CF4081">
        <w:rPr>
          <w:rFonts w:ascii="Arial" w:hAnsi="Arial" w:cs="Arial"/>
        </w:rPr>
        <w:tab/>
      </w:r>
      <w:r w:rsidRPr="7AAFFC94">
        <w:rPr>
          <w:rFonts w:ascii="Arial" w:hAnsi="Arial" w:cs="Arial"/>
        </w:rPr>
        <w:t xml:space="preserve">2020798725 </w:t>
      </w:r>
      <w:r>
        <w:br/>
      </w:r>
      <w:r w:rsidRPr="7AAFFC94">
        <w:rPr>
          <w:rFonts w:ascii="Arial" w:hAnsi="Arial" w:cs="Arial"/>
        </w:rPr>
        <w:t xml:space="preserve">Depozitný účet- príjem výkonovej záruky IBAN: SK6881800000007000063900 </w:t>
      </w:r>
      <w:r>
        <w:br/>
      </w:r>
      <w:r w:rsidRPr="7AAFFC94">
        <w:rPr>
          <w:rFonts w:ascii="Arial" w:hAnsi="Arial" w:cs="Arial"/>
        </w:rPr>
        <w:t xml:space="preserve">Výdavkový účet ŠR-úhrada faktúr a zmluvné pokuty </w:t>
      </w:r>
    </w:p>
    <w:p w14:paraId="283A8318" w14:textId="54A2C731" w:rsidR="00134EB4" w:rsidRDefault="6635B7A1" w:rsidP="00032CCB">
      <w:pPr>
        <w:spacing w:after="0"/>
        <w:rPr>
          <w:rFonts w:ascii="Arial" w:hAnsi="Arial" w:cs="Arial"/>
        </w:rPr>
      </w:pPr>
      <w:r w:rsidRPr="7AAFFC94">
        <w:rPr>
          <w:rFonts w:ascii="Arial" w:hAnsi="Arial" w:cs="Arial"/>
        </w:rPr>
        <w:t>Objednávateľ</w:t>
      </w:r>
      <w:r w:rsidR="00A8515C" w:rsidRPr="7AAFFC94">
        <w:rPr>
          <w:rFonts w:ascii="Arial" w:hAnsi="Arial" w:cs="Arial"/>
        </w:rPr>
        <w:t xml:space="preserve"> IBAN:SK8081800000007000065236 </w:t>
      </w:r>
      <w:r w:rsidR="00A8515C">
        <w:br/>
      </w:r>
      <w:r w:rsidR="00A8515C" w:rsidRPr="7AAFFC94">
        <w:rPr>
          <w:rFonts w:ascii="Arial" w:hAnsi="Arial" w:cs="Arial"/>
        </w:rPr>
        <w:t xml:space="preserve">Príjmový  účet poplatky- zmluvné pokuty Dodávateľ IBAN: SK9281800000007000063759 </w:t>
      </w:r>
      <w:r w:rsidR="00A8515C">
        <w:br/>
      </w:r>
      <w:r w:rsidR="0070728F" w:rsidRPr="22EAEB61">
        <w:rPr>
          <w:rFonts w:ascii="Arial" w:hAnsi="Arial" w:cs="Arial"/>
        </w:rPr>
        <w:t>Kontaktný email</w:t>
      </w:r>
      <w:r w:rsidR="0070728F">
        <w:rPr>
          <w:rFonts w:ascii="Arial" w:hAnsi="Arial" w:cs="Arial"/>
        </w:rPr>
        <w:t>: ...........</w:t>
      </w:r>
      <w:r w:rsidR="00A8515C">
        <w:br/>
      </w:r>
      <w:r w:rsidR="00A8515C" w:rsidRPr="7AAFFC94">
        <w:rPr>
          <w:rFonts w:ascii="Arial" w:hAnsi="Arial" w:cs="Arial"/>
        </w:rPr>
        <w:t>(ďalej len „</w:t>
      </w:r>
      <w:r w:rsidR="2BB35AC2" w:rsidRPr="7AAFFC94">
        <w:rPr>
          <w:rFonts w:ascii="Arial" w:hAnsi="Arial" w:cs="Arial"/>
        </w:rPr>
        <w:t>Objednávateľ</w:t>
      </w:r>
      <w:r w:rsidR="00A8515C" w:rsidRPr="7AAFFC94">
        <w:rPr>
          <w:rFonts w:ascii="Arial" w:hAnsi="Arial" w:cs="Arial"/>
        </w:rPr>
        <w:t>“)</w:t>
      </w:r>
      <w:r w:rsidR="00A8515C">
        <w:br/>
      </w:r>
      <w:r w:rsidR="00A8515C" w:rsidRPr="7AAFFC94">
        <w:rPr>
          <w:rFonts w:ascii="Arial" w:hAnsi="Arial" w:cs="Arial"/>
        </w:rPr>
        <w:t xml:space="preserve"> </w:t>
      </w:r>
      <w:r w:rsidR="00A8515C">
        <w:br/>
      </w:r>
      <w:r w:rsidR="00A8515C" w:rsidRPr="7AAFFC94">
        <w:rPr>
          <w:rFonts w:ascii="Arial" w:hAnsi="Arial" w:cs="Arial"/>
        </w:rPr>
        <w:t xml:space="preserve">a </w:t>
      </w:r>
      <w:r w:rsidR="00A8515C">
        <w:br/>
      </w:r>
      <w:r w:rsidR="00A8515C" w:rsidRPr="7AAFFC94">
        <w:rPr>
          <w:rFonts w:ascii="Arial" w:hAnsi="Arial" w:cs="Arial"/>
        </w:rPr>
        <w:t xml:space="preserve"> </w:t>
      </w:r>
      <w:r w:rsidR="00A8515C">
        <w:br/>
      </w:r>
      <w:r w:rsidR="00A8515C" w:rsidRPr="00C9265C">
        <w:rPr>
          <w:rFonts w:ascii="Arial" w:hAnsi="Arial" w:cs="Arial"/>
          <w:b/>
        </w:rPr>
        <w:t>Dodávateľ:</w:t>
      </w:r>
    </w:p>
    <w:p w14:paraId="646921E3" w14:textId="603E3197" w:rsidR="00032CCB" w:rsidRDefault="00134EB4" w:rsidP="00032CCB">
      <w:pPr>
        <w:spacing w:after="0"/>
        <w:rPr>
          <w:rFonts w:ascii="Arial" w:hAnsi="Arial" w:cs="Arial"/>
        </w:rPr>
      </w:pPr>
      <w:r>
        <w:rPr>
          <w:rFonts w:ascii="Arial" w:hAnsi="Arial" w:cs="Arial"/>
        </w:rPr>
        <w:t xml:space="preserve">Obchodné meno: </w:t>
      </w:r>
      <w:r w:rsidR="006942C8" w:rsidRPr="7AAFFC94">
        <w:rPr>
          <w:rFonts w:ascii="Arial" w:hAnsi="Arial" w:cs="Arial"/>
        </w:rPr>
        <w:t>xx</w:t>
      </w:r>
      <w:r w:rsidR="00A8515C" w:rsidRPr="7AAFFC94">
        <w:rPr>
          <w:rFonts w:ascii="Arial" w:hAnsi="Arial" w:cs="Arial"/>
        </w:rPr>
        <w:t xml:space="preserve"> </w:t>
      </w:r>
      <w:r w:rsidR="00A8515C">
        <w:br/>
      </w:r>
      <w:r w:rsidR="00A8515C" w:rsidRPr="7AAFFC94">
        <w:rPr>
          <w:rFonts w:ascii="Arial" w:hAnsi="Arial" w:cs="Arial"/>
        </w:rPr>
        <w:t xml:space="preserve">Sídlo:   </w:t>
      </w:r>
      <w:r w:rsidR="006942C8" w:rsidRPr="7AAFFC94">
        <w:rPr>
          <w:rFonts w:ascii="Arial" w:hAnsi="Arial" w:cs="Arial"/>
        </w:rPr>
        <w:t>xx</w:t>
      </w:r>
      <w:r w:rsidR="00A8515C" w:rsidRPr="7AAFFC94">
        <w:rPr>
          <w:rFonts w:ascii="Arial" w:hAnsi="Arial" w:cs="Arial"/>
        </w:rPr>
        <w:t xml:space="preserve"> </w:t>
      </w:r>
      <w:r w:rsidR="00A8515C">
        <w:br/>
      </w:r>
      <w:r w:rsidR="00A8515C" w:rsidRPr="7AAFFC94">
        <w:rPr>
          <w:rFonts w:ascii="Arial" w:hAnsi="Arial" w:cs="Arial"/>
        </w:rPr>
        <w:t xml:space="preserve">v zastúpení:  </w:t>
      </w:r>
      <w:r w:rsidR="006942C8" w:rsidRPr="7AAFFC94">
        <w:rPr>
          <w:rFonts w:ascii="Arial" w:hAnsi="Arial" w:cs="Arial"/>
        </w:rPr>
        <w:t>xx</w:t>
      </w:r>
      <w:r w:rsidR="00A8515C" w:rsidRPr="7AAFFC94">
        <w:rPr>
          <w:rFonts w:ascii="Arial" w:hAnsi="Arial" w:cs="Arial"/>
        </w:rPr>
        <w:t xml:space="preserve"> </w:t>
      </w:r>
      <w:r w:rsidR="00A8515C">
        <w:br/>
      </w:r>
      <w:r w:rsidR="00A8515C" w:rsidRPr="7AAFFC94">
        <w:rPr>
          <w:rFonts w:ascii="Arial" w:hAnsi="Arial" w:cs="Arial"/>
        </w:rPr>
        <w:t xml:space="preserve">IČO:  </w:t>
      </w:r>
      <w:r w:rsidR="006942C8" w:rsidRPr="7AAFFC94">
        <w:rPr>
          <w:rFonts w:ascii="Arial" w:hAnsi="Arial" w:cs="Arial"/>
        </w:rPr>
        <w:t>xx</w:t>
      </w:r>
      <w:r w:rsidR="00A8515C">
        <w:br/>
      </w:r>
      <w:r w:rsidR="00A8515C" w:rsidRPr="7AAFFC94">
        <w:rPr>
          <w:rFonts w:ascii="Arial" w:hAnsi="Arial" w:cs="Arial"/>
        </w:rPr>
        <w:t xml:space="preserve">DIČ:  </w:t>
      </w:r>
      <w:r w:rsidR="006942C8" w:rsidRPr="7AAFFC94">
        <w:rPr>
          <w:rFonts w:ascii="Arial" w:hAnsi="Arial" w:cs="Arial"/>
        </w:rPr>
        <w:t>xx</w:t>
      </w:r>
      <w:r w:rsidR="00A8515C">
        <w:br/>
      </w:r>
      <w:r w:rsidR="00A8515C" w:rsidRPr="7AAFFC94">
        <w:rPr>
          <w:rFonts w:ascii="Arial" w:hAnsi="Arial" w:cs="Arial"/>
        </w:rPr>
        <w:t xml:space="preserve">IČ pre DPH SK </w:t>
      </w:r>
      <w:r w:rsidR="006942C8" w:rsidRPr="7AAFFC94">
        <w:rPr>
          <w:rFonts w:ascii="Arial" w:hAnsi="Arial" w:cs="Arial"/>
        </w:rPr>
        <w:t>xx</w:t>
      </w:r>
      <w:r w:rsidR="00A8515C">
        <w:br/>
      </w:r>
      <w:r w:rsidR="00A8515C" w:rsidRPr="7AAFFC94">
        <w:rPr>
          <w:rFonts w:ascii="Arial" w:hAnsi="Arial" w:cs="Arial"/>
        </w:rPr>
        <w:t xml:space="preserve">IBAN:   </w:t>
      </w:r>
      <w:r w:rsidR="006942C8" w:rsidRPr="7AAFFC94">
        <w:rPr>
          <w:rFonts w:ascii="Arial" w:hAnsi="Arial" w:cs="Arial"/>
        </w:rPr>
        <w:t>xx</w:t>
      </w:r>
      <w:r w:rsidR="00A8515C" w:rsidRPr="7AAFFC94">
        <w:rPr>
          <w:rFonts w:ascii="Arial" w:hAnsi="Arial" w:cs="Arial"/>
        </w:rPr>
        <w:t xml:space="preserve">  </w:t>
      </w:r>
      <w:r w:rsidR="00A8515C">
        <w:br/>
      </w:r>
      <w:r w:rsidR="00A8515C" w:rsidRPr="7AAFFC94">
        <w:rPr>
          <w:rFonts w:ascii="Arial" w:hAnsi="Arial" w:cs="Arial"/>
        </w:rPr>
        <w:t xml:space="preserve">Banka:  </w:t>
      </w:r>
      <w:r w:rsidR="006942C8" w:rsidRPr="7AAFFC94">
        <w:rPr>
          <w:rFonts w:ascii="Arial" w:hAnsi="Arial" w:cs="Arial"/>
        </w:rPr>
        <w:t>xx</w:t>
      </w:r>
    </w:p>
    <w:p w14:paraId="2482375D" w14:textId="424C8FD3" w:rsidR="00032CCB" w:rsidRDefault="00A8515C" w:rsidP="7AAFFC94">
      <w:pPr>
        <w:spacing w:after="0"/>
        <w:rPr>
          <w:rFonts w:ascii="Arial" w:hAnsi="Arial" w:cs="Arial"/>
        </w:rPr>
      </w:pPr>
      <w:r w:rsidRPr="22EAEB61">
        <w:rPr>
          <w:rFonts w:ascii="Arial" w:hAnsi="Arial" w:cs="Arial"/>
        </w:rPr>
        <w:t xml:space="preserve">Číslo účtu: </w:t>
      </w:r>
      <w:r w:rsidR="006942C8" w:rsidRPr="22EAEB61">
        <w:rPr>
          <w:rFonts w:ascii="Arial" w:hAnsi="Arial" w:cs="Arial"/>
        </w:rPr>
        <w:t>xx</w:t>
      </w:r>
      <w:r w:rsidRPr="22EAEB61">
        <w:rPr>
          <w:rFonts w:ascii="Arial" w:hAnsi="Arial" w:cs="Arial"/>
        </w:rPr>
        <w:t xml:space="preserve"> </w:t>
      </w:r>
      <w:r>
        <w:br/>
      </w:r>
      <w:r w:rsidRPr="22EAEB61">
        <w:rPr>
          <w:rFonts w:ascii="Arial" w:hAnsi="Arial" w:cs="Arial"/>
        </w:rPr>
        <w:t xml:space="preserve">Kontaktný email  </w:t>
      </w:r>
      <w:r w:rsidR="006942C8" w:rsidRPr="22EAEB61">
        <w:rPr>
          <w:rFonts w:ascii="Arial" w:hAnsi="Arial" w:cs="Arial"/>
        </w:rPr>
        <w:t>xx</w:t>
      </w:r>
      <w:r w:rsidRPr="22EAEB61">
        <w:rPr>
          <w:rFonts w:ascii="Arial" w:hAnsi="Arial" w:cs="Arial"/>
        </w:rPr>
        <w:t xml:space="preserve">  </w:t>
      </w:r>
      <w:r>
        <w:br/>
      </w:r>
      <w:r>
        <w:br/>
      </w:r>
      <w:r w:rsidRPr="22EAEB61">
        <w:rPr>
          <w:rFonts w:ascii="Arial" w:hAnsi="Arial" w:cs="Arial"/>
        </w:rPr>
        <w:t xml:space="preserve">(ďalej len „Dodávateľ“) </w:t>
      </w:r>
      <w:r>
        <w:br/>
      </w:r>
      <w:r w:rsidRPr="22EAEB61">
        <w:rPr>
          <w:rFonts w:ascii="Arial" w:hAnsi="Arial" w:cs="Arial"/>
        </w:rPr>
        <w:t xml:space="preserve"> </w:t>
      </w:r>
      <w:r>
        <w:br/>
      </w:r>
      <w:r w:rsidRPr="22EAEB61">
        <w:rPr>
          <w:rFonts w:ascii="Arial" w:hAnsi="Arial" w:cs="Arial"/>
        </w:rPr>
        <w:t>(ďalej spoločne pre „Dodávateľa“ a „</w:t>
      </w:r>
      <w:r w:rsidR="25FDD40B" w:rsidRPr="22EAEB61">
        <w:rPr>
          <w:rFonts w:ascii="Arial" w:hAnsi="Arial" w:cs="Arial"/>
        </w:rPr>
        <w:t>Objednávateľa</w:t>
      </w:r>
      <w:r w:rsidRPr="22EAEB61">
        <w:rPr>
          <w:rFonts w:ascii="Arial" w:hAnsi="Arial" w:cs="Arial"/>
        </w:rPr>
        <w:t>“ len „Zmluvné strany“</w:t>
      </w:r>
      <w:r w:rsidR="0069670C">
        <w:rPr>
          <w:rFonts w:ascii="Arial" w:hAnsi="Arial" w:cs="Arial"/>
        </w:rPr>
        <w:t xml:space="preserve"> jednotlivo aj</w:t>
      </w:r>
      <w:r w:rsidR="0006131E">
        <w:rPr>
          <w:rFonts w:ascii="Arial" w:hAnsi="Arial" w:cs="Arial"/>
        </w:rPr>
        <w:t> </w:t>
      </w:r>
      <w:r w:rsidR="0069670C">
        <w:rPr>
          <w:rFonts w:ascii="Arial" w:hAnsi="Arial" w:cs="Arial"/>
        </w:rPr>
        <w:t>ako „Zmluvná strana“</w:t>
      </w:r>
      <w:r w:rsidRPr="22EAEB61">
        <w:rPr>
          <w:rFonts w:ascii="Arial" w:hAnsi="Arial" w:cs="Arial"/>
        </w:rPr>
        <w:t xml:space="preserve">) </w:t>
      </w:r>
    </w:p>
    <w:p w14:paraId="2419B0F2" w14:textId="7A159975" w:rsidR="7AAFFC94" w:rsidRDefault="7AAFFC94" w:rsidP="7AAFFC94">
      <w:pPr>
        <w:spacing w:after="0"/>
        <w:jc w:val="center"/>
      </w:pPr>
    </w:p>
    <w:p w14:paraId="32B6883D" w14:textId="77777777" w:rsidR="00F83B2E" w:rsidRDefault="00F83B2E" w:rsidP="7AAFFC94">
      <w:pPr>
        <w:spacing w:after="0"/>
        <w:jc w:val="center"/>
      </w:pPr>
    </w:p>
    <w:p w14:paraId="6A7D148D" w14:textId="7140DCC5" w:rsidR="0009357B" w:rsidRDefault="00A8515C" w:rsidP="008D5897">
      <w:pPr>
        <w:spacing w:after="0"/>
        <w:jc w:val="center"/>
        <w:rPr>
          <w:rFonts w:ascii="Arial" w:hAnsi="Arial" w:cs="Arial"/>
        </w:rPr>
      </w:pPr>
      <w:r w:rsidRPr="7AAFFC94">
        <w:rPr>
          <w:rFonts w:ascii="Arial" w:hAnsi="Arial" w:cs="Arial"/>
        </w:rPr>
        <w:lastRenderedPageBreak/>
        <w:t>Preambula</w:t>
      </w:r>
    </w:p>
    <w:p w14:paraId="678DD815" w14:textId="285BF3F5" w:rsidR="004928DE" w:rsidRDefault="00A8515C" w:rsidP="7AAFFC94">
      <w:pPr>
        <w:widowControl w:val="0"/>
        <w:jc w:val="both"/>
        <w:rPr>
          <w:rFonts w:ascii="Arial" w:hAnsi="Arial" w:cs="Arial"/>
        </w:rPr>
      </w:pPr>
      <w:r>
        <w:br/>
      </w:r>
      <w:r w:rsidRPr="22EAEB61">
        <w:rPr>
          <w:rFonts w:ascii="Arial" w:hAnsi="Arial" w:cs="Arial"/>
        </w:rPr>
        <w:t xml:space="preserve">Zmluvné strany uzatvárajú túto </w:t>
      </w:r>
      <w:r w:rsidR="00A55F8B">
        <w:rPr>
          <w:rFonts w:ascii="Arial" w:hAnsi="Arial" w:cs="Arial"/>
        </w:rPr>
        <w:t>Z</w:t>
      </w:r>
      <w:r w:rsidRPr="22EAEB61">
        <w:rPr>
          <w:rFonts w:ascii="Arial" w:hAnsi="Arial" w:cs="Arial"/>
        </w:rPr>
        <w:t>mluvu ako výsledok verejného obstarávania postupom zadávania zákazky dynamickým nákupným systémom v rámci súhrnnej zákazky „</w:t>
      </w:r>
      <w:r w:rsidR="00AF7B67" w:rsidRPr="22EAEB61">
        <w:rPr>
          <w:rFonts w:ascii="Arial" w:hAnsi="Arial" w:cs="Arial"/>
        </w:rPr>
        <w:t xml:space="preserve">Edukačné publikácie pre </w:t>
      </w:r>
      <w:r w:rsidR="7B5AB3BE" w:rsidRPr="22EAEB61">
        <w:rPr>
          <w:rFonts w:ascii="Arial" w:hAnsi="Arial" w:cs="Arial"/>
        </w:rPr>
        <w:t>školy</w:t>
      </w:r>
      <w:r w:rsidRPr="22EAEB61">
        <w:rPr>
          <w:rFonts w:ascii="Arial" w:hAnsi="Arial" w:cs="Arial"/>
        </w:rPr>
        <w:t xml:space="preserve">“ v súlade s § 58 a </w:t>
      </w:r>
      <w:proofErr w:type="spellStart"/>
      <w:r w:rsidRPr="22EAEB61">
        <w:rPr>
          <w:rFonts w:ascii="Arial" w:hAnsi="Arial" w:cs="Arial"/>
        </w:rPr>
        <w:t>nasl</w:t>
      </w:r>
      <w:proofErr w:type="spellEnd"/>
      <w:r w:rsidRPr="22EAEB61">
        <w:rPr>
          <w:rFonts w:ascii="Arial" w:hAnsi="Arial" w:cs="Arial"/>
        </w:rPr>
        <w:t xml:space="preserve">. zákona o verejnom obstarávaní, ktoré vykonal </w:t>
      </w:r>
      <w:r w:rsidR="47946795" w:rsidRPr="22EAEB61">
        <w:rPr>
          <w:rFonts w:ascii="Arial" w:hAnsi="Arial" w:cs="Arial"/>
        </w:rPr>
        <w:t>Objednávateľ</w:t>
      </w:r>
      <w:r w:rsidRPr="22EAEB61">
        <w:rPr>
          <w:rFonts w:ascii="Arial" w:hAnsi="Arial" w:cs="Arial"/>
        </w:rPr>
        <w:t xml:space="preserve"> na základe výzvy na predkladanie ponúk na</w:t>
      </w:r>
      <w:r w:rsidR="005710A6" w:rsidRPr="22EAEB61">
        <w:rPr>
          <w:rFonts w:ascii="Arial" w:hAnsi="Arial" w:cs="Arial"/>
        </w:rPr>
        <w:t> </w:t>
      </w:r>
      <w:r w:rsidRPr="22EAEB61">
        <w:rPr>
          <w:rFonts w:ascii="Arial" w:hAnsi="Arial" w:cs="Arial"/>
        </w:rPr>
        <w:t>predmet zákazky „</w:t>
      </w:r>
      <w:r w:rsidR="001D252B">
        <w:rPr>
          <w:rFonts w:ascii="Arial" w:hAnsi="Arial" w:cs="Arial"/>
        </w:rPr>
        <w:t>.........................................</w:t>
      </w:r>
      <w:r w:rsidRPr="22EAEB61">
        <w:rPr>
          <w:rFonts w:ascii="Arial" w:hAnsi="Arial" w:cs="Arial"/>
        </w:rPr>
        <w:t xml:space="preserve">“ Nadobúdateľom </w:t>
      </w:r>
      <w:r w:rsidR="00A21A75" w:rsidRPr="22EAEB61">
        <w:rPr>
          <w:rFonts w:ascii="Arial" w:hAnsi="Arial" w:cs="Arial"/>
        </w:rPr>
        <w:t xml:space="preserve">podľa tejto </w:t>
      </w:r>
      <w:r w:rsidR="00A55F8B">
        <w:rPr>
          <w:rFonts w:ascii="Arial" w:hAnsi="Arial" w:cs="Arial"/>
        </w:rPr>
        <w:t>Z</w:t>
      </w:r>
      <w:r w:rsidR="00A21A75" w:rsidRPr="22EAEB61">
        <w:rPr>
          <w:rFonts w:ascii="Arial" w:hAnsi="Arial" w:cs="Arial"/>
        </w:rPr>
        <w:t xml:space="preserve">mluvy </w:t>
      </w:r>
      <w:r w:rsidRPr="22EAEB61">
        <w:rPr>
          <w:rFonts w:ascii="Arial" w:hAnsi="Arial" w:cs="Arial"/>
        </w:rPr>
        <w:t xml:space="preserve">sa rozumie subjekt podľa § 13 ods. </w:t>
      </w:r>
      <w:r w:rsidR="004E7E7F" w:rsidRPr="22EAEB61">
        <w:rPr>
          <w:rFonts w:ascii="Arial" w:hAnsi="Arial" w:cs="Arial"/>
        </w:rPr>
        <w:t xml:space="preserve">7 a </w:t>
      </w:r>
      <w:r w:rsidR="0077652C" w:rsidRPr="22EAEB61">
        <w:rPr>
          <w:rFonts w:ascii="Arial" w:hAnsi="Arial" w:cs="Arial"/>
        </w:rPr>
        <w:t>8</w:t>
      </w:r>
      <w:r w:rsidRPr="22EAEB61">
        <w:rPr>
          <w:rFonts w:ascii="Arial" w:hAnsi="Arial" w:cs="Arial"/>
        </w:rPr>
        <w:t xml:space="preserve"> zákona č. 245/2008 Z. z. o</w:t>
      </w:r>
      <w:r w:rsidR="0006131E">
        <w:rPr>
          <w:rFonts w:ascii="Arial" w:hAnsi="Arial" w:cs="Arial"/>
        </w:rPr>
        <w:t> </w:t>
      </w:r>
      <w:r w:rsidRPr="22EAEB61">
        <w:rPr>
          <w:rFonts w:ascii="Arial" w:hAnsi="Arial" w:cs="Arial"/>
        </w:rPr>
        <w:t xml:space="preserve">výchove a vzdelávaní (školský zákon) a o zmene a doplnení niektorých zákonov v znení neskorších predpisov, ktorý bude </w:t>
      </w:r>
      <w:r w:rsidR="00F80476" w:rsidRPr="22EAEB61">
        <w:rPr>
          <w:rFonts w:ascii="Arial" w:hAnsi="Arial" w:cs="Arial"/>
        </w:rPr>
        <w:t xml:space="preserve">edukačné publikácie </w:t>
      </w:r>
      <w:r w:rsidRPr="22EAEB61">
        <w:rPr>
          <w:rFonts w:ascii="Arial" w:hAnsi="Arial" w:cs="Arial"/>
        </w:rPr>
        <w:t xml:space="preserve">obstarané </w:t>
      </w:r>
      <w:r w:rsidR="57C759AD" w:rsidRPr="22EAEB61">
        <w:rPr>
          <w:rFonts w:ascii="Arial" w:hAnsi="Arial" w:cs="Arial"/>
        </w:rPr>
        <w:t>Objednávateľom</w:t>
      </w:r>
      <w:r w:rsidRPr="22EAEB61">
        <w:rPr>
          <w:rFonts w:ascii="Arial" w:hAnsi="Arial" w:cs="Arial"/>
        </w:rPr>
        <w:t xml:space="preserve"> používať výlučne na účely</w:t>
      </w:r>
      <w:r w:rsidR="004928DE" w:rsidRPr="22EAEB61">
        <w:rPr>
          <w:rFonts w:ascii="Arial" w:hAnsi="Arial" w:cs="Arial"/>
        </w:rPr>
        <w:t xml:space="preserve"> </w:t>
      </w:r>
      <w:r w:rsidRPr="22EAEB61">
        <w:rPr>
          <w:rFonts w:ascii="Arial" w:hAnsi="Arial" w:cs="Arial"/>
        </w:rPr>
        <w:t>výchovy a</w:t>
      </w:r>
      <w:r w:rsidR="006A7416">
        <w:rPr>
          <w:rFonts w:ascii="Arial" w:hAnsi="Arial" w:cs="Arial"/>
        </w:rPr>
        <w:t> </w:t>
      </w:r>
      <w:r w:rsidRPr="22EAEB61">
        <w:rPr>
          <w:rFonts w:ascii="Arial" w:hAnsi="Arial" w:cs="Arial"/>
        </w:rPr>
        <w:t>vzdelávania</w:t>
      </w:r>
      <w:r w:rsidR="006A7416">
        <w:rPr>
          <w:rFonts w:ascii="Arial" w:hAnsi="Arial" w:cs="Arial"/>
        </w:rPr>
        <w:t xml:space="preserve"> (ďalej len „</w:t>
      </w:r>
      <w:r w:rsidR="00C31FE9">
        <w:rPr>
          <w:rFonts w:ascii="Arial" w:hAnsi="Arial" w:cs="Arial"/>
        </w:rPr>
        <w:t>N</w:t>
      </w:r>
      <w:r w:rsidR="006A7416">
        <w:rPr>
          <w:rFonts w:ascii="Arial" w:hAnsi="Arial" w:cs="Arial"/>
        </w:rPr>
        <w:t>adobúdateľ“)</w:t>
      </w:r>
      <w:r w:rsidRPr="22EAEB61">
        <w:rPr>
          <w:rFonts w:ascii="Arial" w:hAnsi="Arial" w:cs="Arial"/>
        </w:rPr>
        <w:t xml:space="preserve">. </w:t>
      </w:r>
    </w:p>
    <w:p w14:paraId="76298963" w14:textId="7070CB37" w:rsidR="00130299" w:rsidRDefault="00A8515C" w:rsidP="00130299">
      <w:pPr>
        <w:widowControl w:val="0"/>
        <w:jc w:val="center"/>
        <w:rPr>
          <w:rFonts w:ascii="Arial" w:hAnsi="Arial" w:cs="Arial"/>
        </w:rPr>
      </w:pPr>
      <w:r w:rsidRPr="00144AEE">
        <w:br/>
      </w:r>
      <w:r w:rsidRPr="00144AEE">
        <w:rPr>
          <w:rFonts w:ascii="Arial" w:hAnsi="Arial" w:cs="Arial"/>
        </w:rPr>
        <w:t xml:space="preserve">Článok 1  </w:t>
      </w:r>
      <w:r w:rsidRPr="00144AEE">
        <w:br/>
      </w:r>
      <w:r w:rsidRPr="00144AEE">
        <w:rPr>
          <w:rFonts w:ascii="Arial" w:hAnsi="Arial" w:cs="Arial"/>
        </w:rPr>
        <w:t xml:space="preserve">Predmet </w:t>
      </w:r>
      <w:r w:rsidR="62C4CC50" w:rsidRPr="42890248">
        <w:rPr>
          <w:rFonts w:ascii="Arial" w:hAnsi="Arial" w:cs="Arial"/>
        </w:rPr>
        <w:t>Z</w:t>
      </w:r>
      <w:r w:rsidRPr="00144AEE">
        <w:rPr>
          <w:rFonts w:ascii="Arial" w:hAnsi="Arial" w:cs="Arial"/>
        </w:rPr>
        <w:t xml:space="preserve">mluvy  </w:t>
      </w:r>
      <w:r w:rsidRPr="00144AEE">
        <w:br/>
      </w:r>
      <w:r w:rsidRPr="00144AEE">
        <w:br/>
      </w:r>
      <w:r w:rsidRPr="00144AEE">
        <w:rPr>
          <w:rFonts w:ascii="Arial" w:hAnsi="Arial" w:cs="Arial"/>
        </w:rPr>
        <w:t>1.1</w:t>
      </w:r>
    </w:p>
    <w:p w14:paraId="5BDF2C1A" w14:textId="4325E27A" w:rsidR="00F817D7" w:rsidRDefault="00A8515C" w:rsidP="7AAFFC94">
      <w:pPr>
        <w:widowControl w:val="0"/>
        <w:jc w:val="both"/>
        <w:rPr>
          <w:rFonts w:ascii="Arial" w:hAnsi="Arial" w:cs="Arial"/>
        </w:rPr>
      </w:pPr>
      <w:r>
        <w:br/>
      </w:r>
      <w:r w:rsidRPr="35CF9EB3">
        <w:rPr>
          <w:rFonts w:ascii="Arial" w:hAnsi="Arial" w:cs="Arial"/>
        </w:rPr>
        <w:t xml:space="preserve">Predmetom tejto </w:t>
      </w:r>
      <w:r w:rsidR="00A55F8B">
        <w:rPr>
          <w:rFonts w:ascii="Arial" w:hAnsi="Arial" w:cs="Arial"/>
        </w:rPr>
        <w:t>Z</w:t>
      </w:r>
      <w:r w:rsidRPr="35CF9EB3">
        <w:rPr>
          <w:rFonts w:ascii="Arial" w:hAnsi="Arial" w:cs="Arial"/>
        </w:rPr>
        <w:t>mluvy je záväzok Dodávateľa</w:t>
      </w:r>
      <w:r w:rsidR="44A2E6EB" w:rsidRPr="35CF9EB3">
        <w:rPr>
          <w:rFonts w:ascii="Arial" w:hAnsi="Arial" w:cs="Arial"/>
        </w:rPr>
        <w:t xml:space="preserve"> </w:t>
      </w:r>
      <w:r w:rsidRPr="35CF9EB3">
        <w:rPr>
          <w:rFonts w:ascii="Arial" w:hAnsi="Arial" w:cs="Arial"/>
        </w:rPr>
        <w:t xml:space="preserve">dodať </w:t>
      </w:r>
      <w:r w:rsidR="0A43A53F" w:rsidRPr="35CF9EB3">
        <w:rPr>
          <w:rFonts w:ascii="Arial" w:hAnsi="Arial" w:cs="Arial"/>
        </w:rPr>
        <w:t>Objednávateľovi</w:t>
      </w:r>
      <w:r w:rsidRPr="35CF9EB3">
        <w:rPr>
          <w:rFonts w:ascii="Arial" w:hAnsi="Arial" w:cs="Arial"/>
        </w:rPr>
        <w:t xml:space="preserve"> </w:t>
      </w:r>
      <w:r w:rsidR="00EC1FBD" w:rsidRPr="35CF9EB3">
        <w:rPr>
          <w:rFonts w:ascii="Arial" w:hAnsi="Arial" w:cs="Arial"/>
        </w:rPr>
        <w:t>edukačné publikácie</w:t>
      </w:r>
      <w:r w:rsidRPr="35CF9EB3">
        <w:rPr>
          <w:rFonts w:ascii="Arial" w:hAnsi="Arial" w:cs="Arial"/>
        </w:rPr>
        <w:t xml:space="preserve"> </w:t>
      </w:r>
      <w:r w:rsidR="003A13F5" w:rsidRPr="35CF9EB3">
        <w:rPr>
          <w:rFonts w:ascii="Arial" w:hAnsi="Arial" w:cs="Arial"/>
        </w:rPr>
        <w:t>v dojednanom množstve, termíne a cene u</w:t>
      </w:r>
      <w:r w:rsidRPr="35CF9EB3">
        <w:rPr>
          <w:rFonts w:ascii="Arial" w:hAnsi="Arial" w:cs="Arial"/>
        </w:rPr>
        <w:t xml:space="preserve">vedené v Prílohe č. 1 </w:t>
      </w:r>
      <w:r w:rsidR="00856C27">
        <w:rPr>
          <w:rFonts w:ascii="Arial" w:hAnsi="Arial" w:cs="Arial"/>
        </w:rPr>
        <w:t>a Prílohe č.</w:t>
      </w:r>
      <w:r w:rsidR="00164DEA">
        <w:rPr>
          <w:rFonts w:ascii="Arial" w:hAnsi="Arial" w:cs="Arial"/>
        </w:rPr>
        <w:t> </w:t>
      </w:r>
      <w:r w:rsidR="00856C27">
        <w:rPr>
          <w:rFonts w:ascii="Arial" w:hAnsi="Arial" w:cs="Arial"/>
        </w:rPr>
        <w:t>2</w:t>
      </w:r>
      <w:r w:rsidR="004D5D09">
        <w:rPr>
          <w:rFonts w:ascii="Arial" w:hAnsi="Arial" w:cs="Arial"/>
        </w:rPr>
        <w:t xml:space="preserve"> </w:t>
      </w:r>
      <w:r w:rsidRPr="35CF9EB3">
        <w:rPr>
          <w:rFonts w:ascii="Arial" w:hAnsi="Arial" w:cs="Arial"/>
        </w:rPr>
        <w:t xml:space="preserve">tejto </w:t>
      </w:r>
      <w:r w:rsidR="00A55F8B">
        <w:rPr>
          <w:rFonts w:ascii="Arial" w:hAnsi="Arial" w:cs="Arial"/>
        </w:rPr>
        <w:t>Z</w:t>
      </w:r>
      <w:r w:rsidR="00A55F8B" w:rsidRPr="35CF9EB3">
        <w:rPr>
          <w:rFonts w:ascii="Arial" w:hAnsi="Arial" w:cs="Arial"/>
        </w:rPr>
        <w:t xml:space="preserve">mluvy </w:t>
      </w:r>
      <w:r w:rsidRPr="35CF9EB3">
        <w:rPr>
          <w:rFonts w:ascii="Arial" w:hAnsi="Arial" w:cs="Arial"/>
        </w:rPr>
        <w:t xml:space="preserve">(ďalej </w:t>
      </w:r>
      <w:r w:rsidR="00716A84" w:rsidRPr="35CF9EB3">
        <w:rPr>
          <w:rFonts w:ascii="Arial" w:hAnsi="Arial" w:cs="Arial"/>
        </w:rPr>
        <w:t>aj</w:t>
      </w:r>
      <w:r w:rsidRPr="35CF9EB3">
        <w:rPr>
          <w:rFonts w:ascii="Arial" w:hAnsi="Arial" w:cs="Arial"/>
        </w:rPr>
        <w:t xml:space="preserve"> „Predmet Zmluvy“), a previesť vlastnícke právo k dodan</w:t>
      </w:r>
      <w:r w:rsidR="00CA449E" w:rsidRPr="35CF9EB3">
        <w:rPr>
          <w:rFonts w:ascii="Arial" w:hAnsi="Arial" w:cs="Arial"/>
        </w:rPr>
        <w:t>ým</w:t>
      </w:r>
      <w:r w:rsidRPr="35CF9EB3">
        <w:rPr>
          <w:rFonts w:ascii="Arial" w:hAnsi="Arial" w:cs="Arial"/>
        </w:rPr>
        <w:t xml:space="preserve"> </w:t>
      </w:r>
      <w:r w:rsidR="00CA449E" w:rsidRPr="35CF9EB3">
        <w:rPr>
          <w:rFonts w:ascii="Arial" w:hAnsi="Arial" w:cs="Arial"/>
        </w:rPr>
        <w:t>edukačným publikáciám</w:t>
      </w:r>
      <w:r w:rsidR="70A0D3BB" w:rsidRPr="35CF9EB3">
        <w:rPr>
          <w:rFonts w:ascii="Arial" w:hAnsi="Arial" w:cs="Arial"/>
        </w:rPr>
        <w:t xml:space="preserve"> </w:t>
      </w:r>
      <w:r w:rsidRPr="35CF9EB3">
        <w:rPr>
          <w:rFonts w:ascii="Arial" w:hAnsi="Arial" w:cs="Arial"/>
        </w:rPr>
        <w:t>.</w:t>
      </w:r>
    </w:p>
    <w:p w14:paraId="0CE8B7C7" w14:textId="173E24AB" w:rsidR="00F817D7" w:rsidRDefault="00F817D7" w:rsidP="00F817D7">
      <w:pPr>
        <w:widowControl w:val="0"/>
        <w:jc w:val="center"/>
        <w:rPr>
          <w:rFonts w:ascii="Arial" w:hAnsi="Arial" w:cs="Arial"/>
        </w:rPr>
      </w:pPr>
      <w:r w:rsidRPr="00144AEE">
        <w:rPr>
          <w:rFonts w:ascii="Arial" w:hAnsi="Arial" w:cs="Arial"/>
        </w:rPr>
        <w:t>1.</w:t>
      </w:r>
      <w:r>
        <w:rPr>
          <w:rFonts w:ascii="Arial" w:hAnsi="Arial" w:cs="Arial"/>
        </w:rPr>
        <w:t>2</w:t>
      </w:r>
    </w:p>
    <w:p w14:paraId="3DFF7999" w14:textId="77777777" w:rsidR="00F817D7" w:rsidRDefault="00F817D7" w:rsidP="00FB423B">
      <w:pPr>
        <w:widowControl w:val="0"/>
        <w:jc w:val="both"/>
        <w:rPr>
          <w:rFonts w:ascii="Arial" w:hAnsi="Arial" w:cs="Arial"/>
        </w:rPr>
      </w:pPr>
    </w:p>
    <w:p w14:paraId="09611E9A" w14:textId="33C81309" w:rsidR="00FB423B" w:rsidRDefault="00F817D7" w:rsidP="00FB423B">
      <w:pPr>
        <w:widowControl w:val="0"/>
        <w:jc w:val="both"/>
        <w:rPr>
          <w:rFonts w:ascii="Arial" w:hAnsi="Arial" w:cs="Arial"/>
        </w:rPr>
      </w:pPr>
      <w:r w:rsidRPr="35CF9EB3">
        <w:rPr>
          <w:rFonts w:ascii="Arial" w:hAnsi="Arial" w:cs="Arial"/>
        </w:rPr>
        <w:t xml:space="preserve">Predmetom tejto </w:t>
      </w:r>
      <w:r w:rsidR="00A55F8B">
        <w:rPr>
          <w:rFonts w:ascii="Arial" w:hAnsi="Arial" w:cs="Arial"/>
        </w:rPr>
        <w:t>Z</w:t>
      </w:r>
      <w:r w:rsidR="00A55F8B" w:rsidRPr="35CF9EB3">
        <w:rPr>
          <w:rFonts w:ascii="Arial" w:hAnsi="Arial" w:cs="Arial"/>
        </w:rPr>
        <w:t xml:space="preserve">mluvy </w:t>
      </w:r>
      <w:r w:rsidRPr="35CF9EB3">
        <w:rPr>
          <w:rFonts w:ascii="Arial" w:hAnsi="Arial" w:cs="Arial"/>
        </w:rPr>
        <w:t>je súčasne záväzok Dodávateľa d</w:t>
      </w:r>
      <w:r w:rsidR="6114B573" w:rsidRPr="35CF9EB3">
        <w:rPr>
          <w:rFonts w:ascii="Arial" w:hAnsi="Arial" w:cs="Arial"/>
        </w:rPr>
        <w:t>odať</w:t>
      </w:r>
      <w:r w:rsidRPr="35CF9EB3">
        <w:rPr>
          <w:rFonts w:ascii="Arial" w:hAnsi="Arial" w:cs="Arial"/>
        </w:rPr>
        <w:t xml:space="preserve"> edukačné publikácie, na</w:t>
      </w:r>
      <w:r w:rsidR="00164DEA">
        <w:rPr>
          <w:rFonts w:ascii="Arial" w:hAnsi="Arial" w:cs="Arial"/>
        </w:rPr>
        <w:t> </w:t>
      </w:r>
      <w:r w:rsidRPr="35CF9EB3">
        <w:rPr>
          <w:rFonts w:ascii="Arial" w:hAnsi="Arial" w:cs="Arial"/>
        </w:rPr>
        <w:t xml:space="preserve">miesta určené </w:t>
      </w:r>
      <w:r w:rsidR="7BE75B1C" w:rsidRPr="35CF9EB3">
        <w:rPr>
          <w:rFonts w:ascii="Arial" w:hAnsi="Arial" w:cs="Arial"/>
        </w:rPr>
        <w:t>Objednávateľom</w:t>
      </w:r>
      <w:r w:rsidRPr="35CF9EB3">
        <w:rPr>
          <w:rFonts w:ascii="Arial" w:hAnsi="Arial" w:cs="Arial"/>
        </w:rPr>
        <w:t>, v súlade s</w:t>
      </w:r>
      <w:r w:rsidR="005710A6" w:rsidRPr="35CF9EB3">
        <w:rPr>
          <w:rFonts w:ascii="Arial" w:hAnsi="Arial" w:cs="Arial"/>
        </w:rPr>
        <w:t> </w:t>
      </w:r>
      <w:r w:rsidRPr="35CF9EB3">
        <w:rPr>
          <w:rFonts w:ascii="Arial" w:hAnsi="Arial" w:cs="Arial"/>
        </w:rPr>
        <w:t xml:space="preserve">výsledkami </w:t>
      </w:r>
      <w:r w:rsidR="00C77ECE" w:rsidRPr="35CF9EB3">
        <w:rPr>
          <w:rFonts w:ascii="Arial" w:hAnsi="Arial" w:cs="Arial"/>
        </w:rPr>
        <w:t>verejného obstarávania</w:t>
      </w:r>
      <w:r w:rsidRPr="35CF9EB3">
        <w:rPr>
          <w:rFonts w:ascii="Arial" w:hAnsi="Arial" w:cs="Arial"/>
        </w:rPr>
        <w:t xml:space="preserve"> a</w:t>
      </w:r>
      <w:r w:rsidR="00164DEA">
        <w:rPr>
          <w:rFonts w:ascii="Arial" w:hAnsi="Arial" w:cs="Arial"/>
        </w:rPr>
        <w:t> </w:t>
      </w:r>
      <w:r w:rsidRPr="35CF9EB3">
        <w:rPr>
          <w:rFonts w:ascii="Arial" w:hAnsi="Arial" w:cs="Arial"/>
        </w:rPr>
        <w:t xml:space="preserve">záväzok </w:t>
      </w:r>
      <w:r w:rsidR="16C096FC" w:rsidRPr="35CF9EB3">
        <w:rPr>
          <w:rFonts w:ascii="Arial" w:hAnsi="Arial" w:cs="Arial"/>
        </w:rPr>
        <w:t>Objednávateľa</w:t>
      </w:r>
      <w:r w:rsidRPr="35CF9EB3">
        <w:rPr>
          <w:rFonts w:ascii="Arial" w:hAnsi="Arial" w:cs="Arial"/>
        </w:rPr>
        <w:t xml:space="preserve"> zaplatiť </w:t>
      </w:r>
      <w:r w:rsidR="00C77ECE" w:rsidRPr="35CF9EB3">
        <w:rPr>
          <w:rFonts w:ascii="Arial" w:hAnsi="Arial" w:cs="Arial"/>
        </w:rPr>
        <w:t>Dodávateľovi</w:t>
      </w:r>
      <w:r w:rsidRPr="35CF9EB3">
        <w:rPr>
          <w:rFonts w:ascii="Arial" w:hAnsi="Arial" w:cs="Arial"/>
        </w:rPr>
        <w:t xml:space="preserve"> cenu za d</w:t>
      </w:r>
      <w:r w:rsidR="11D95461" w:rsidRPr="35CF9EB3">
        <w:rPr>
          <w:rFonts w:ascii="Arial" w:hAnsi="Arial" w:cs="Arial"/>
        </w:rPr>
        <w:t>odanie</w:t>
      </w:r>
      <w:r w:rsidRPr="35CF9EB3">
        <w:rPr>
          <w:rFonts w:ascii="Arial" w:hAnsi="Arial" w:cs="Arial"/>
        </w:rPr>
        <w:t xml:space="preserve"> </w:t>
      </w:r>
      <w:r w:rsidR="00C77ECE" w:rsidRPr="35CF9EB3">
        <w:rPr>
          <w:rFonts w:ascii="Arial" w:hAnsi="Arial" w:cs="Arial"/>
        </w:rPr>
        <w:t>edukačných publikácií</w:t>
      </w:r>
      <w:r w:rsidRPr="35CF9EB3">
        <w:rPr>
          <w:rFonts w:ascii="Arial" w:hAnsi="Arial" w:cs="Arial"/>
        </w:rPr>
        <w:t xml:space="preserve"> </w:t>
      </w:r>
      <w:r w:rsidR="5888BEC4" w:rsidRPr="35CF9EB3">
        <w:rPr>
          <w:rFonts w:ascii="Arial" w:hAnsi="Arial" w:cs="Arial"/>
        </w:rPr>
        <w:t>Nadobúdateľom</w:t>
      </w:r>
      <w:r w:rsidRPr="35CF9EB3">
        <w:rPr>
          <w:rFonts w:ascii="Arial" w:hAnsi="Arial" w:cs="Arial"/>
        </w:rPr>
        <w:t>, dohodnutú v</w:t>
      </w:r>
      <w:r w:rsidR="00C77ECE" w:rsidRPr="35CF9EB3">
        <w:rPr>
          <w:rFonts w:ascii="Arial" w:hAnsi="Arial" w:cs="Arial"/>
        </w:rPr>
        <w:t>o</w:t>
      </w:r>
      <w:r w:rsidRPr="35CF9EB3">
        <w:rPr>
          <w:rFonts w:ascii="Arial" w:hAnsi="Arial" w:cs="Arial"/>
        </w:rPr>
        <w:t xml:space="preserve"> </w:t>
      </w:r>
      <w:r w:rsidR="00C77ECE" w:rsidRPr="35CF9EB3">
        <w:rPr>
          <w:rFonts w:ascii="Arial" w:hAnsi="Arial" w:cs="Arial"/>
        </w:rPr>
        <w:t>verejnom obstarávaní.</w:t>
      </w:r>
    </w:p>
    <w:p w14:paraId="2A74EB86" w14:textId="479D7E8D" w:rsidR="7AAFFC94" w:rsidRDefault="7AAFFC94" w:rsidP="7AAFFC94">
      <w:pPr>
        <w:widowControl w:val="0"/>
        <w:jc w:val="both"/>
        <w:rPr>
          <w:rFonts w:ascii="Arial" w:hAnsi="Arial" w:cs="Arial"/>
        </w:rPr>
      </w:pPr>
    </w:p>
    <w:p w14:paraId="7AEF67D4" w14:textId="46BC414C" w:rsidR="009810F1" w:rsidRDefault="00A8515C" w:rsidP="009810F1">
      <w:pPr>
        <w:widowControl w:val="0"/>
        <w:jc w:val="center"/>
        <w:rPr>
          <w:rFonts w:ascii="Arial" w:hAnsi="Arial" w:cs="Arial"/>
        </w:rPr>
      </w:pPr>
      <w:r w:rsidRPr="00144AEE">
        <w:rPr>
          <w:rFonts w:ascii="Arial" w:hAnsi="Arial" w:cs="Arial"/>
        </w:rPr>
        <w:t>1.</w:t>
      </w:r>
      <w:r w:rsidR="00164DEA">
        <w:rPr>
          <w:rFonts w:ascii="Arial" w:hAnsi="Arial" w:cs="Arial"/>
        </w:rPr>
        <w:t>3</w:t>
      </w:r>
    </w:p>
    <w:p w14:paraId="6F540FBA" w14:textId="7938A266" w:rsidR="00F363EB" w:rsidRDefault="00A8515C" w:rsidP="239572FF">
      <w:pPr>
        <w:widowControl w:val="0"/>
        <w:jc w:val="both"/>
        <w:rPr>
          <w:rFonts w:ascii="Arial" w:hAnsi="Arial" w:cs="Arial"/>
        </w:rPr>
      </w:pPr>
      <w:r w:rsidRPr="00144AEE">
        <w:br/>
      </w:r>
      <w:r w:rsidRPr="00144AEE">
        <w:rPr>
          <w:rFonts w:ascii="Arial" w:hAnsi="Arial" w:cs="Arial"/>
        </w:rPr>
        <w:t xml:space="preserve">Dodávateľ podpisom tejto </w:t>
      </w:r>
      <w:r w:rsidR="00A55F8B">
        <w:rPr>
          <w:rFonts w:ascii="Arial" w:hAnsi="Arial" w:cs="Arial"/>
        </w:rPr>
        <w:t>Z</w:t>
      </w:r>
      <w:r w:rsidRPr="00144AEE">
        <w:rPr>
          <w:rFonts w:ascii="Arial" w:hAnsi="Arial" w:cs="Arial"/>
        </w:rPr>
        <w:t xml:space="preserve">mluvy vyhlasuje, že: </w:t>
      </w:r>
      <w:r w:rsidR="009810F1">
        <w:rPr>
          <w:rFonts w:ascii="Arial" w:hAnsi="Arial" w:cs="Arial"/>
        </w:rPr>
        <w:t xml:space="preserve"> </w:t>
      </w:r>
    </w:p>
    <w:p w14:paraId="1A92D992" w14:textId="427C510B" w:rsidR="001928B0" w:rsidRDefault="00A8515C" w:rsidP="001928B0">
      <w:pPr>
        <w:widowControl w:val="0"/>
        <w:jc w:val="both"/>
        <w:rPr>
          <w:rFonts w:ascii="Arial" w:hAnsi="Arial" w:cs="Arial"/>
        </w:rPr>
      </w:pPr>
      <w:r>
        <w:br/>
      </w:r>
      <w:r w:rsidRPr="7AAFFC94">
        <w:rPr>
          <w:rFonts w:ascii="Arial" w:hAnsi="Arial" w:cs="Arial"/>
        </w:rPr>
        <w:t>a) sa oboznámil a preskúmal všetky podmienky a okolnosti súvisiace s plnením Predmetu</w:t>
      </w:r>
      <w:r w:rsidR="0D99744D" w:rsidRPr="7AAFFC94">
        <w:rPr>
          <w:rFonts w:ascii="Arial" w:hAnsi="Arial" w:cs="Arial"/>
        </w:rPr>
        <w:t xml:space="preserve"> </w:t>
      </w:r>
      <w:r w:rsidR="0427EED5" w:rsidRPr="42890248">
        <w:rPr>
          <w:rFonts w:ascii="Arial" w:hAnsi="Arial" w:cs="Arial"/>
        </w:rPr>
        <w:t xml:space="preserve">tejto </w:t>
      </w:r>
      <w:r w:rsidRPr="7AAFFC94">
        <w:rPr>
          <w:rFonts w:ascii="Arial" w:hAnsi="Arial" w:cs="Arial"/>
        </w:rPr>
        <w:t xml:space="preserve">Zmluvy a sú mu známe všetky podmienky plnenia Predmetu </w:t>
      </w:r>
      <w:r w:rsidR="0941F92D" w:rsidRPr="42890248">
        <w:rPr>
          <w:rFonts w:ascii="Arial" w:hAnsi="Arial" w:cs="Arial"/>
        </w:rPr>
        <w:t xml:space="preserve">tejto </w:t>
      </w:r>
      <w:r w:rsidRPr="7AAFFC94">
        <w:rPr>
          <w:rFonts w:ascii="Arial" w:hAnsi="Arial" w:cs="Arial"/>
        </w:rPr>
        <w:t xml:space="preserve">Zmluvy, </w:t>
      </w:r>
      <w:r>
        <w:br/>
      </w:r>
      <w:r w:rsidRPr="7AAFFC94">
        <w:rPr>
          <w:rFonts w:ascii="Arial" w:hAnsi="Arial" w:cs="Arial"/>
        </w:rPr>
        <w:t>b) Predmet</w:t>
      </w:r>
      <w:r w:rsidRPr="42890248">
        <w:rPr>
          <w:rFonts w:ascii="Arial" w:hAnsi="Arial" w:cs="Arial"/>
        </w:rPr>
        <w:t xml:space="preserve"> </w:t>
      </w:r>
      <w:r w:rsidR="26E280A9" w:rsidRPr="42890248">
        <w:rPr>
          <w:rFonts w:ascii="Arial" w:hAnsi="Arial" w:cs="Arial"/>
        </w:rPr>
        <w:t>tejto</w:t>
      </w:r>
      <w:r w:rsidRPr="7AAFFC94">
        <w:rPr>
          <w:rFonts w:ascii="Arial" w:hAnsi="Arial" w:cs="Arial"/>
        </w:rPr>
        <w:t xml:space="preserve"> Zmluvy je mu jasný a na základe svojich schopností, technického </w:t>
      </w:r>
      <w:r w:rsidR="005F587F">
        <w:rPr>
          <w:rFonts w:ascii="Arial" w:hAnsi="Arial" w:cs="Arial"/>
        </w:rPr>
        <w:t xml:space="preserve">a materiálneho </w:t>
      </w:r>
      <w:r w:rsidRPr="7AAFFC94">
        <w:rPr>
          <w:rFonts w:ascii="Arial" w:hAnsi="Arial" w:cs="Arial"/>
        </w:rPr>
        <w:t xml:space="preserve">vybavenia a personálu, ktorý má k dispozícii, </w:t>
      </w:r>
      <w:r w:rsidRPr="448CA6F3">
        <w:rPr>
          <w:rFonts w:ascii="Arial" w:hAnsi="Arial" w:cs="Arial"/>
        </w:rPr>
        <w:t>je</w:t>
      </w:r>
      <w:r w:rsidRPr="7AAFFC94">
        <w:rPr>
          <w:rFonts w:ascii="Arial" w:hAnsi="Arial" w:cs="Arial"/>
        </w:rPr>
        <w:t xml:space="preserve"> schopný ho</w:t>
      </w:r>
      <w:r w:rsidR="00AD4BB2">
        <w:rPr>
          <w:rFonts w:ascii="Arial" w:hAnsi="Arial" w:cs="Arial"/>
        </w:rPr>
        <w:t> </w:t>
      </w:r>
      <w:r w:rsidRPr="7AAFFC94">
        <w:rPr>
          <w:rFonts w:ascii="Arial" w:hAnsi="Arial" w:cs="Arial"/>
        </w:rPr>
        <w:t>v</w:t>
      </w:r>
      <w:r w:rsidR="00164DEA">
        <w:rPr>
          <w:rFonts w:ascii="Arial" w:hAnsi="Arial" w:cs="Arial"/>
        </w:rPr>
        <w:t> </w:t>
      </w:r>
      <w:r w:rsidRPr="7AAFFC94">
        <w:rPr>
          <w:rFonts w:ascii="Arial" w:hAnsi="Arial" w:cs="Arial"/>
        </w:rPr>
        <w:t>súlade s</w:t>
      </w:r>
      <w:r w:rsidR="0065170C">
        <w:rPr>
          <w:rFonts w:ascii="Arial" w:hAnsi="Arial" w:cs="Arial"/>
        </w:rPr>
        <w:t> </w:t>
      </w:r>
      <w:r w:rsidR="002F397F">
        <w:rPr>
          <w:rFonts w:ascii="Arial" w:hAnsi="Arial" w:cs="Arial"/>
        </w:rPr>
        <w:t>Z</w:t>
      </w:r>
      <w:r w:rsidRPr="7AAFFC94">
        <w:rPr>
          <w:rFonts w:ascii="Arial" w:hAnsi="Arial" w:cs="Arial"/>
        </w:rPr>
        <w:t>mluvou, ako aj</w:t>
      </w:r>
      <w:r w:rsidR="00F0303C">
        <w:rPr>
          <w:rFonts w:ascii="Arial" w:hAnsi="Arial" w:cs="Arial"/>
        </w:rPr>
        <w:t> </w:t>
      </w:r>
      <w:r w:rsidRPr="7AAFFC94">
        <w:rPr>
          <w:rFonts w:ascii="Arial" w:hAnsi="Arial" w:cs="Arial"/>
        </w:rPr>
        <w:t>príslušnými právnymi predpismi plniť riadne, včas, kompletne a</w:t>
      </w:r>
      <w:r w:rsidR="0065170C">
        <w:rPr>
          <w:rFonts w:ascii="Arial" w:hAnsi="Arial" w:cs="Arial"/>
        </w:rPr>
        <w:t> </w:t>
      </w:r>
      <w:r w:rsidRPr="7AAFFC94">
        <w:rPr>
          <w:rFonts w:ascii="Arial" w:hAnsi="Arial" w:cs="Arial"/>
        </w:rPr>
        <w:t>na</w:t>
      </w:r>
      <w:r w:rsidR="0065170C">
        <w:rPr>
          <w:rFonts w:ascii="Arial" w:hAnsi="Arial" w:cs="Arial"/>
        </w:rPr>
        <w:t> </w:t>
      </w:r>
      <w:r w:rsidRPr="7AAFFC94">
        <w:rPr>
          <w:rFonts w:ascii="Arial" w:hAnsi="Arial" w:cs="Arial"/>
        </w:rPr>
        <w:t>požadovanej odbornej</w:t>
      </w:r>
      <w:r w:rsidR="00F0303C">
        <w:rPr>
          <w:rFonts w:ascii="Arial" w:hAnsi="Arial" w:cs="Arial"/>
        </w:rPr>
        <w:t xml:space="preserve"> </w:t>
      </w:r>
      <w:r w:rsidRPr="7AAFFC94">
        <w:rPr>
          <w:rFonts w:ascii="Arial" w:hAnsi="Arial" w:cs="Arial"/>
        </w:rPr>
        <w:t>úrovni,</w:t>
      </w:r>
    </w:p>
    <w:p w14:paraId="3521DC95" w14:textId="5962D190" w:rsidR="001034CD" w:rsidRPr="00620518" w:rsidRDefault="00A8515C" w:rsidP="001928B0">
      <w:pPr>
        <w:widowControl w:val="0"/>
        <w:jc w:val="both"/>
        <w:rPr>
          <w:rFonts w:ascii="Arial" w:hAnsi="Arial" w:cs="Arial"/>
        </w:rPr>
      </w:pPr>
      <w:r w:rsidRPr="000165AA">
        <w:rPr>
          <w:rFonts w:ascii="Arial" w:hAnsi="Arial" w:cs="Arial"/>
        </w:rPr>
        <w:lastRenderedPageBreak/>
        <w:t>c) je</w:t>
      </w:r>
      <w:r w:rsidRPr="7AAFFC94">
        <w:rPr>
          <w:rFonts w:ascii="Arial" w:hAnsi="Arial" w:cs="Arial"/>
        </w:rPr>
        <w:t xml:space="preserve"> schopný poskytnúť a zabezpečiť všetky dodávky v požadovanej lehote </w:t>
      </w:r>
      <w:r w:rsidR="62A81540" w:rsidRPr="4504D831">
        <w:rPr>
          <w:rFonts w:ascii="Arial" w:hAnsi="Arial" w:cs="Arial"/>
        </w:rPr>
        <w:t xml:space="preserve">a </w:t>
      </w:r>
      <w:r w:rsidR="62A81540" w:rsidRPr="78DBADC8">
        <w:rPr>
          <w:rFonts w:ascii="Arial" w:hAnsi="Arial" w:cs="Arial"/>
        </w:rPr>
        <w:t xml:space="preserve">množstve </w:t>
      </w:r>
      <w:r w:rsidRPr="78DBADC8">
        <w:rPr>
          <w:rFonts w:ascii="Arial" w:hAnsi="Arial" w:cs="Arial"/>
        </w:rPr>
        <w:t>a</w:t>
      </w:r>
      <w:r w:rsidRPr="7AAFFC94">
        <w:rPr>
          <w:rFonts w:ascii="Arial" w:hAnsi="Arial" w:cs="Arial"/>
        </w:rPr>
        <w:t xml:space="preserve"> tiež </w:t>
      </w:r>
      <w:r w:rsidR="00B111ED">
        <w:rPr>
          <w:rFonts w:ascii="Arial" w:hAnsi="Arial" w:cs="Arial"/>
        </w:rPr>
        <w:t xml:space="preserve">vybavenie </w:t>
      </w:r>
      <w:r w:rsidR="006E6014" w:rsidRPr="7AAFFC94">
        <w:rPr>
          <w:rFonts w:ascii="Arial" w:hAnsi="Arial" w:cs="Arial"/>
        </w:rPr>
        <w:t>reklamácie</w:t>
      </w:r>
      <w:r w:rsidR="00C47740">
        <w:rPr>
          <w:rFonts w:ascii="Arial" w:hAnsi="Arial" w:cs="Arial"/>
        </w:rPr>
        <w:t xml:space="preserve"> </w:t>
      </w:r>
      <w:r w:rsidRPr="7AAFFC94">
        <w:rPr>
          <w:rFonts w:ascii="Arial" w:hAnsi="Arial" w:cs="Arial"/>
        </w:rPr>
        <w:t>v rámci reklamačného konania podľa podmienok ustanovených</w:t>
      </w:r>
      <w:r w:rsidR="00601923">
        <w:rPr>
          <w:rFonts w:ascii="Arial" w:hAnsi="Arial" w:cs="Arial"/>
        </w:rPr>
        <w:t xml:space="preserve"> v Prílohe č. 5</w:t>
      </w:r>
      <w:r w:rsidR="00C47740">
        <w:rPr>
          <w:rFonts w:ascii="Arial" w:hAnsi="Arial" w:cs="Arial"/>
        </w:rPr>
        <w:t xml:space="preserve"> </w:t>
      </w:r>
      <w:r w:rsidR="00D42CED">
        <w:rPr>
          <w:rFonts w:ascii="Arial" w:hAnsi="Arial" w:cs="Arial"/>
        </w:rPr>
        <w:t>tejto Zmluvy</w:t>
      </w:r>
      <w:r w:rsidRPr="7AAFFC94">
        <w:rPr>
          <w:rFonts w:ascii="Arial" w:hAnsi="Arial" w:cs="Arial"/>
        </w:rPr>
        <w:t xml:space="preserve">, ktorá tvorí nedeliteľnú súčasť tejto </w:t>
      </w:r>
      <w:r w:rsidR="002F397F">
        <w:rPr>
          <w:rFonts w:ascii="Arial" w:hAnsi="Arial" w:cs="Arial"/>
        </w:rPr>
        <w:t>Z</w:t>
      </w:r>
      <w:r w:rsidRPr="7AAFFC94">
        <w:rPr>
          <w:rFonts w:ascii="Arial" w:hAnsi="Arial" w:cs="Arial"/>
        </w:rPr>
        <w:t>mluvy.</w:t>
      </w:r>
    </w:p>
    <w:p w14:paraId="25B4A60D" w14:textId="12AB7677" w:rsidR="00FB423B" w:rsidRPr="00620518" w:rsidRDefault="00A8515C" w:rsidP="00FB423B">
      <w:pPr>
        <w:widowControl w:val="0"/>
        <w:jc w:val="center"/>
        <w:rPr>
          <w:rFonts w:ascii="Arial" w:hAnsi="Arial" w:cs="Arial"/>
        </w:rPr>
      </w:pPr>
      <w:r w:rsidRPr="7AAFFC94">
        <w:rPr>
          <w:rFonts w:ascii="Arial" w:hAnsi="Arial" w:cs="Arial"/>
        </w:rPr>
        <w:t xml:space="preserve"> </w:t>
      </w:r>
      <w:r>
        <w:br/>
      </w:r>
      <w:r w:rsidRPr="7AAFFC94">
        <w:rPr>
          <w:rFonts w:ascii="Arial" w:hAnsi="Arial" w:cs="Arial"/>
        </w:rPr>
        <w:t>1.</w:t>
      </w:r>
      <w:r w:rsidR="00164DEA">
        <w:rPr>
          <w:rFonts w:ascii="Arial" w:hAnsi="Arial" w:cs="Arial"/>
        </w:rPr>
        <w:t>4</w:t>
      </w:r>
    </w:p>
    <w:p w14:paraId="6827D045" w14:textId="0051E3D1" w:rsidR="00DB4546" w:rsidRDefault="00A8515C" w:rsidP="7AAFFC94">
      <w:pPr>
        <w:widowControl w:val="0"/>
        <w:jc w:val="both"/>
        <w:rPr>
          <w:rFonts w:ascii="Arial" w:hAnsi="Arial" w:cs="Arial"/>
        </w:rPr>
      </w:pPr>
      <w:r>
        <w:br/>
      </w:r>
      <w:r w:rsidR="6635B7A1" w:rsidRPr="7AAFFC94">
        <w:rPr>
          <w:rFonts w:ascii="Arial" w:hAnsi="Arial" w:cs="Arial"/>
        </w:rPr>
        <w:t>Objednávateľ</w:t>
      </w:r>
      <w:r w:rsidRPr="7AAFFC94">
        <w:rPr>
          <w:rFonts w:ascii="Arial" w:hAnsi="Arial" w:cs="Arial"/>
        </w:rPr>
        <w:t xml:space="preserve"> sa zaväzuje za podmienok dohodnutých v tejto </w:t>
      </w:r>
      <w:r w:rsidR="002F397F">
        <w:rPr>
          <w:rFonts w:ascii="Arial" w:hAnsi="Arial" w:cs="Arial"/>
        </w:rPr>
        <w:t>Z</w:t>
      </w:r>
      <w:r w:rsidRPr="7AAFFC94">
        <w:rPr>
          <w:rFonts w:ascii="Arial" w:hAnsi="Arial" w:cs="Arial"/>
        </w:rPr>
        <w:t>mluve zaplatiť</w:t>
      </w:r>
      <w:r w:rsidR="26A4A34B" w:rsidRPr="7AAFFC94">
        <w:rPr>
          <w:rFonts w:ascii="Arial" w:hAnsi="Arial" w:cs="Arial"/>
        </w:rPr>
        <w:t xml:space="preserve"> </w:t>
      </w:r>
      <w:r w:rsidR="7A1C3B23" w:rsidRPr="7AAFFC94">
        <w:rPr>
          <w:rFonts w:ascii="Arial" w:hAnsi="Arial" w:cs="Arial"/>
        </w:rPr>
        <w:t xml:space="preserve">Dodávateľovi </w:t>
      </w:r>
      <w:r w:rsidR="26A4A34B" w:rsidRPr="7AAFFC94">
        <w:rPr>
          <w:rFonts w:ascii="Arial" w:hAnsi="Arial" w:cs="Arial"/>
        </w:rPr>
        <w:t>za</w:t>
      </w:r>
      <w:r w:rsidRPr="7AAFFC94">
        <w:rPr>
          <w:rFonts w:ascii="Arial" w:hAnsi="Arial" w:cs="Arial"/>
        </w:rPr>
        <w:t xml:space="preserve"> </w:t>
      </w:r>
      <w:r w:rsidR="00856EF3">
        <w:rPr>
          <w:rFonts w:ascii="Arial" w:hAnsi="Arial" w:cs="Arial"/>
        </w:rPr>
        <w:t>P</w:t>
      </w:r>
      <w:r w:rsidR="67EAFE31" w:rsidRPr="708CFBC9">
        <w:rPr>
          <w:rFonts w:ascii="Arial" w:hAnsi="Arial" w:cs="Arial"/>
        </w:rPr>
        <w:t xml:space="preserve">redmet </w:t>
      </w:r>
      <w:r w:rsidR="00696970">
        <w:rPr>
          <w:rFonts w:ascii="Arial" w:hAnsi="Arial" w:cs="Arial"/>
        </w:rPr>
        <w:t xml:space="preserve">tejto </w:t>
      </w:r>
      <w:r w:rsidR="67EAFE31" w:rsidRPr="7D6ADE58">
        <w:rPr>
          <w:rFonts w:ascii="Arial" w:hAnsi="Arial" w:cs="Arial"/>
        </w:rPr>
        <w:t>zmluvy</w:t>
      </w:r>
      <w:r w:rsidRPr="7AAFFC94">
        <w:rPr>
          <w:rFonts w:ascii="Arial" w:hAnsi="Arial" w:cs="Arial"/>
        </w:rPr>
        <w:t xml:space="preserve"> </w:t>
      </w:r>
      <w:r w:rsidR="70F17D7C" w:rsidRPr="7AAFFC94">
        <w:rPr>
          <w:rFonts w:ascii="Arial" w:hAnsi="Arial" w:cs="Arial"/>
        </w:rPr>
        <w:t>a ich dodanie Na</w:t>
      </w:r>
      <w:r w:rsidR="62B2D3F7" w:rsidRPr="7AAFFC94">
        <w:rPr>
          <w:rFonts w:ascii="Arial" w:hAnsi="Arial" w:cs="Arial"/>
        </w:rPr>
        <w:t>dobúdateľom</w:t>
      </w:r>
      <w:r w:rsidRPr="7AAFFC94">
        <w:rPr>
          <w:rFonts w:ascii="Arial" w:hAnsi="Arial" w:cs="Arial"/>
        </w:rPr>
        <w:t xml:space="preserve"> cenu dohodnutú v</w:t>
      </w:r>
      <w:r w:rsidR="00E9533E">
        <w:rPr>
          <w:rFonts w:ascii="Arial" w:hAnsi="Arial" w:cs="Arial"/>
        </w:rPr>
        <w:t> </w:t>
      </w:r>
      <w:r w:rsidRPr="7AAFFC94">
        <w:rPr>
          <w:rFonts w:ascii="Arial" w:hAnsi="Arial" w:cs="Arial"/>
        </w:rPr>
        <w:t>čl</w:t>
      </w:r>
      <w:r w:rsidR="00E9533E">
        <w:rPr>
          <w:rFonts w:ascii="Arial" w:hAnsi="Arial" w:cs="Arial"/>
        </w:rPr>
        <w:t>.</w:t>
      </w:r>
      <w:r w:rsidR="001928B0">
        <w:rPr>
          <w:rFonts w:ascii="Arial" w:hAnsi="Arial" w:cs="Arial"/>
        </w:rPr>
        <w:t> </w:t>
      </w:r>
      <w:r w:rsidRPr="7AAFFC94">
        <w:rPr>
          <w:rFonts w:ascii="Arial" w:hAnsi="Arial" w:cs="Arial"/>
        </w:rPr>
        <w:t xml:space="preserve">2 tejto </w:t>
      </w:r>
      <w:r w:rsidR="00CF361E">
        <w:rPr>
          <w:rFonts w:ascii="Arial" w:hAnsi="Arial" w:cs="Arial"/>
        </w:rPr>
        <w:t>Z</w:t>
      </w:r>
      <w:r w:rsidRPr="7AAFFC94">
        <w:rPr>
          <w:rFonts w:ascii="Arial" w:hAnsi="Arial" w:cs="Arial"/>
        </w:rPr>
        <w:t>mluvy.</w:t>
      </w:r>
    </w:p>
    <w:p w14:paraId="0C875926" w14:textId="64E51E37" w:rsidR="003A7763" w:rsidRDefault="00A8515C" w:rsidP="00144AEE">
      <w:pPr>
        <w:widowControl w:val="0"/>
        <w:jc w:val="center"/>
        <w:rPr>
          <w:rFonts w:ascii="Arial" w:hAnsi="Arial" w:cs="Arial"/>
        </w:rPr>
      </w:pPr>
      <w:r w:rsidRPr="00144AEE">
        <w:rPr>
          <w:rFonts w:ascii="Arial" w:hAnsi="Arial" w:cs="Arial"/>
        </w:rPr>
        <w:t xml:space="preserve"> </w:t>
      </w:r>
      <w:r w:rsidRPr="00144AEE">
        <w:rPr>
          <w:rFonts w:ascii="Arial" w:hAnsi="Arial" w:cs="Arial"/>
        </w:rPr>
        <w:br/>
        <w:t>Článok 2</w:t>
      </w:r>
    </w:p>
    <w:p w14:paraId="01090FEE" w14:textId="728DE1CD" w:rsidR="003A7763" w:rsidRDefault="00A8515C" w:rsidP="00144AEE">
      <w:pPr>
        <w:widowControl w:val="0"/>
        <w:jc w:val="center"/>
        <w:rPr>
          <w:rFonts w:ascii="Arial" w:hAnsi="Arial" w:cs="Arial"/>
        </w:rPr>
      </w:pPr>
      <w:r w:rsidRPr="00144AEE">
        <w:rPr>
          <w:rFonts w:ascii="Arial" w:hAnsi="Arial" w:cs="Arial"/>
        </w:rPr>
        <w:t>Cena a platobné podmienky</w:t>
      </w:r>
    </w:p>
    <w:p w14:paraId="69FACE2A" w14:textId="44C516B2" w:rsidR="00753BBB" w:rsidRDefault="00A8515C" w:rsidP="00753BBB">
      <w:pPr>
        <w:widowControl w:val="0"/>
        <w:jc w:val="center"/>
        <w:rPr>
          <w:rFonts w:ascii="Arial" w:hAnsi="Arial" w:cs="Arial"/>
        </w:rPr>
      </w:pPr>
      <w:r w:rsidRPr="00144AEE">
        <w:rPr>
          <w:rFonts w:ascii="Arial" w:hAnsi="Arial" w:cs="Arial"/>
        </w:rPr>
        <w:t xml:space="preserve"> </w:t>
      </w:r>
      <w:r w:rsidRPr="00144AEE">
        <w:rPr>
          <w:rFonts w:ascii="Arial" w:hAnsi="Arial" w:cs="Arial"/>
        </w:rPr>
        <w:br/>
        <w:t>2.1</w:t>
      </w:r>
    </w:p>
    <w:p w14:paraId="492D8CD2" w14:textId="12A964E4" w:rsidR="00753BBB" w:rsidRDefault="00A8515C" w:rsidP="00753BBB">
      <w:pPr>
        <w:widowControl w:val="0"/>
        <w:jc w:val="both"/>
        <w:rPr>
          <w:rFonts w:ascii="Arial" w:hAnsi="Arial" w:cs="Arial"/>
        </w:rPr>
      </w:pPr>
      <w:r w:rsidRPr="7AAFFC94">
        <w:rPr>
          <w:rFonts w:ascii="Arial" w:hAnsi="Arial" w:cs="Arial"/>
        </w:rPr>
        <w:t xml:space="preserve">Kúpna cena za  </w:t>
      </w:r>
      <w:r w:rsidR="00683CC4" w:rsidRPr="7AAFFC94">
        <w:rPr>
          <w:rFonts w:ascii="Arial" w:hAnsi="Arial" w:cs="Arial"/>
        </w:rPr>
        <w:t>edukačné publikácie</w:t>
      </w:r>
      <w:r w:rsidR="005259AA" w:rsidRPr="7AAFFC94">
        <w:rPr>
          <w:rFonts w:ascii="Arial" w:hAnsi="Arial" w:cs="Arial"/>
        </w:rPr>
        <w:t xml:space="preserve"> </w:t>
      </w:r>
      <w:r w:rsidR="2D073662" w:rsidRPr="181723F7">
        <w:rPr>
          <w:rFonts w:ascii="Arial" w:hAnsi="Arial" w:cs="Arial"/>
        </w:rPr>
        <w:t xml:space="preserve">vrátane </w:t>
      </w:r>
      <w:r w:rsidR="005259AA" w:rsidRPr="33E8305D">
        <w:rPr>
          <w:rFonts w:ascii="Arial" w:hAnsi="Arial" w:cs="Arial"/>
        </w:rPr>
        <w:t>prevod</w:t>
      </w:r>
      <w:r w:rsidR="6691B61F" w:rsidRPr="33E8305D">
        <w:rPr>
          <w:rFonts w:ascii="Arial" w:hAnsi="Arial" w:cs="Arial"/>
        </w:rPr>
        <w:t>u</w:t>
      </w:r>
      <w:r w:rsidR="005259AA" w:rsidRPr="7AAFFC94">
        <w:rPr>
          <w:rFonts w:ascii="Arial" w:hAnsi="Arial" w:cs="Arial"/>
        </w:rPr>
        <w:t xml:space="preserve"> vlastníckeho práva k </w:t>
      </w:r>
      <w:r w:rsidR="006F4843" w:rsidRPr="7AAFFC94">
        <w:rPr>
          <w:rFonts w:ascii="Arial" w:hAnsi="Arial" w:cs="Arial"/>
        </w:rPr>
        <w:t>edukačným publikáciám</w:t>
      </w:r>
      <w:r w:rsidR="001D4B06" w:rsidRPr="7AAFFC94">
        <w:rPr>
          <w:rFonts w:ascii="Arial" w:hAnsi="Arial" w:cs="Arial"/>
        </w:rPr>
        <w:t xml:space="preserve"> a ceny za d</w:t>
      </w:r>
      <w:r w:rsidR="02019587" w:rsidRPr="7AAFFC94">
        <w:rPr>
          <w:rFonts w:ascii="Arial" w:hAnsi="Arial" w:cs="Arial"/>
        </w:rPr>
        <w:t>odanie</w:t>
      </w:r>
      <w:r w:rsidRPr="7AAFFC94">
        <w:rPr>
          <w:rFonts w:ascii="Arial" w:hAnsi="Arial" w:cs="Arial"/>
        </w:rPr>
        <w:t xml:space="preserve"> </w:t>
      </w:r>
      <w:r w:rsidR="001D4B06" w:rsidRPr="7AAFFC94">
        <w:rPr>
          <w:rFonts w:ascii="Arial" w:hAnsi="Arial" w:cs="Arial"/>
        </w:rPr>
        <w:t xml:space="preserve">edukačných publikácií </w:t>
      </w:r>
      <w:r w:rsidRPr="7AAFFC94">
        <w:rPr>
          <w:rFonts w:ascii="Arial" w:hAnsi="Arial" w:cs="Arial"/>
        </w:rPr>
        <w:t xml:space="preserve">je ustanovená dohodou Zmluvných strán podľa zákona č. 18/1996 Z. z. o cenách v znení neskorších predpisov vo </w:t>
      </w:r>
      <w:r w:rsidRPr="000165AA">
        <w:rPr>
          <w:rFonts w:ascii="Arial" w:hAnsi="Arial" w:cs="Arial"/>
        </w:rPr>
        <w:t xml:space="preserve">výške </w:t>
      </w:r>
      <w:r w:rsidR="00DC4410" w:rsidRPr="000165AA">
        <w:rPr>
          <w:rFonts w:ascii="Arial" w:hAnsi="Arial" w:cs="Arial"/>
        </w:rPr>
        <w:t>0</w:t>
      </w:r>
      <w:r w:rsidRPr="000165AA">
        <w:rPr>
          <w:rFonts w:ascii="Arial" w:hAnsi="Arial" w:cs="Arial"/>
        </w:rPr>
        <w:t>,</w:t>
      </w:r>
      <w:r w:rsidR="00DC4410" w:rsidRPr="000165AA">
        <w:rPr>
          <w:rFonts w:ascii="Arial" w:hAnsi="Arial" w:cs="Arial"/>
        </w:rPr>
        <w:t>0</w:t>
      </w:r>
      <w:r w:rsidRPr="000165AA">
        <w:rPr>
          <w:rFonts w:ascii="Arial" w:hAnsi="Arial" w:cs="Arial"/>
        </w:rPr>
        <w:t>0</w:t>
      </w:r>
      <w:r w:rsidR="000165AA">
        <w:rPr>
          <w:rFonts w:ascii="Arial" w:hAnsi="Arial" w:cs="Arial"/>
        </w:rPr>
        <w:t> </w:t>
      </w:r>
      <w:r w:rsidRPr="7AAFFC94">
        <w:rPr>
          <w:rFonts w:ascii="Arial" w:hAnsi="Arial" w:cs="Arial"/>
        </w:rPr>
        <w:t xml:space="preserve"> EUR bez</w:t>
      </w:r>
      <w:r w:rsidR="000D1725" w:rsidRPr="7AAFFC94">
        <w:rPr>
          <w:rFonts w:ascii="Arial" w:hAnsi="Arial" w:cs="Arial"/>
        </w:rPr>
        <w:t xml:space="preserve"> </w:t>
      </w:r>
      <w:r w:rsidRPr="7AAFFC94">
        <w:rPr>
          <w:rFonts w:ascii="Arial" w:hAnsi="Arial" w:cs="Arial"/>
        </w:rPr>
        <w:t xml:space="preserve">DPH (slovom: EUR a centov), čo predstavuje celkovú sumu vo výške  </w:t>
      </w:r>
      <w:r w:rsidR="007B6C85" w:rsidRPr="7AAFFC94">
        <w:rPr>
          <w:rFonts w:ascii="Arial" w:hAnsi="Arial" w:cs="Arial"/>
        </w:rPr>
        <w:t>0,00</w:t>
      </w:r>
      <w:r w:rsidRPr="7AAFFC94">
        <w:rPr>
          <w:rFonts w:ascii="Arial" w:hAnsi="Arial" w:cs="Arial"/>
        </w:rPr>
        <w:t xml:space="preserve"> EUR s DPH (slovom: EUR a centov</w:t>
      </w:r>
      <w:r w:rsidR="15B65F6D" w:rsidRPr="0DA4E276">
        <w:rPr>
          <w:rFonts w:ascii="Arial" w:hAnsi="Arial" w:cs="Arial"/>
        </w:rPr>
        <w:t>(</w:t>
      </w:r>
      <w:r w:rsidRPr="7AAFFC94">
        <w:rPr>
          <w:rFonts w:ascii="Arial" w:hAnsi="Arial" w:cs="Arial"/>
        </w:rPr>
        <w:t>ďalej len „Cena</w:t>
      </w:r>
      <w:r w:rsidRPr="2CBDD061">
        <w:rPr>
          <w:rFonts w:ascii="Arial" w:hAnsi="Arial" w:cs="Arial"/>
        </w:rPr>
        <w:t>“</w:t>
      </w:r>
      <w:r w:rsidR="4B947A9F" w:rsidRPr="2CBDD061">
        <w:rPr>
          <w:rFonts w:ascii="Arial" w:hAnsi="Arial" w:cs="Arial"/>
        </w:rPr>
        <w:t>)</w:t>
      </w:r>
      <w:r w:rsidRPr="2CBDD061">
        <w:rPr>
          <w:rFonts w:ascii="Arial" w:hAnsi="Arial" w:cs="Arial"/>
        </w:rPr>
        <w:t>.</w:t>
      </w:r>
      <w:r w:rsidRPr="7AAFFC94">
        <w:rPr>
          <w:rFonts w:ascii="Arial" w:hAnsi="Arial" w:cs="Arial"/>
        </w:rPr>
        <w:t xml:space="preserve">  Podrobná špecifikácia Ceny je uvedená v Prílohe č. 2 tejto </w:t>
      </w:r>
      <w:r w:rsidR="009B36F6">
        <w:rPr>
          <w:rFonts w:ascii="Arial" w:hAnsi="Arial" w:cs="Arial"/>
        </w:rPr>
        <w:t>Z</w:t>
      </w:r>
      <w:r w:rsidR="009B36F6" w:rsidRPr="7AAFFC94">
        <w:rPr>
          <w:rFonts w:ascii="Arial" w:hAnsi="Arial" w:cs="Arial"/>
        </w:rPr>
        <w:t>mluvy</w:t>
      </w:r>
      <w:r w:rsidRPr="7AAFFC94">
        <w:rPr>
          <w:rFonts w:ascii="Arial" w:hAnsi="Arial" w:cs="Arial"/>
        </w:rPr>
        <w:t>. Cenu celkom je</w:t>
      </w:r>
      <w:r w:rsidR="001928B0">
        <w:rPr>
          <w:rFonts w:ascii="Arial" w:hAnsi="Arial" w:cs="Arial"/>
        </w:rPr>
        <w:t> </w:t>
      </w:r>
      <w:r w:rsidRPr="7AAFFC94">
        <w:rPr>
          <w:rFonts w:ascii="Arial" w:hAnsi="Arial" w:cs="Arial"/>
        </w:rPr>
        <w:t>možné meniť len v prípade legislatívnej zmeny výšky DPH.</w:t>
      </w:r>
    </w:p>
    <w:p w14:paraId="39330A6F" w14:textId="06754345" w:rsidR="00314D7C" w:rsidRDefault="00A8515C" w:rsidP="00314D7C">
      <w:pPr>
        <w:widowControl w:val="0"/>
        <w:jc w:val="center"/>
        <w:rPr>
          <w:rFonts w:ascii="Arial" w:hAnsi="Arial" w:cs="Arial"/>
        </w:rPr>
      </w:pPr>
      <w:r w:rsidRPr="00144AEE">
        <w:rPr>
          <w:rFonts w:ascii="Arial" w:hAnsi="Arial" w:cs="Arial"/>
        </w:rPr>
        <w:br/>
        <w:t>2.2</w:t>
      </w:r>
    </w:p>
    <w:p w14:paraId="6CE70BA9" w14:textId="2EA9AC72" w:rsidR="001928B0" w:rsidRDefault="00A8515C" w:rsidP="001928B0">
      <w:pPr>
        <w:widowControl w:val="0"/>
        <w:jc w:val="both"/>
        <w:rPr>
          <w:rFonts w:ascii="Arial" w:hAnsi="Arial" w:cs="Arial"/>
        </w:rPr>
      </w:pPr>
      <w:r>
        <w:br/>
      </w:r>
      <w:r w:rsidRPr="00144AEE">
        <w:rPr>
          <w:rFonts w:ascii="Arial" w:hAnsi="Arial" w:cs="Arial"/>
        </w:rPr>
        <w:t>Dohodnutá Cena</w:t>
      </w:r>
      <w:r w:rsidRPr="3A8E55E2">
        <w:rPr>
          <w:rFonts w:ascii="Arial" w:hAnsi="Arial" w:cs="Arial"/>
        </w:rPr>
        <w:t xml:space="preserve"> </w:t>
      </w:r>
      <w:r w:rsidR="5E90A7FE" w:rsidRPr="3A8E55E2">
        <w:rPr>
          <w:rFonts w:ascii="Arial" w:hAnsi="Arial" w:cs="Arial"/>
        </w:rPr>
        <w:t>je</w:t>
      </w:r>
      <w:r w:rsidRPr="00144AEE">
        <w:rPr>
          <w:rFonts w:ascii="Arial" w:hAnsi="Arial" w:cs="Arial"/>
        </w:rPr>
        <w:t xml:space="preserve"> </w:t>
      </w:r>
      <w:r w:rsidR="5E90A7FE" w:rsidRPr="469C7CFE">
        <w:rPr>
          <w:rFonts w:ascii="Arial" w:hAnsi="Arial" w:cs="Arial"/>
        </w:rPr>
        <w:t xml:space="preserve">konečná </w:t>
      </w:r>
      <w:r w:rsidR="5E90A7FE" w:rsidRPr="7D58A2E3">
        <w:rPr>
          <w:rFonts w:ascii="Arial" w:hAnsi="Arial" w:cs="Arial"/>
        </w:rPr>
        <w:t xml:space="preserve">a </w:t>
      </w:r>
      <w:r w:rsidRPr="7D58A2E3">
        <w:rPr>
          <w:rFonts w:ascii="Arial" w:hAnsi="Arial" w:cs="Arial"/>
        </w:rPr>
        <w:t>predstavuje</w:t>
      </w:r>
      <w:r w:rsidRPr="00144AEE">
        <w:rPr>
          <w:rFonts w:ascii="Arial" w:hAnsi="Arial" w:cs="Arial"/>
        </w:rPr>
        <w:t xml:space="preserve"> odplatu za splnenie všetkých zmluvných záväzkov Dodávateľa vyplývajúcich z tejto </w:t>
      </w:r>
      <w:r w:rsidR="00BE3DA1">
        <w:rPr>
          <w:rFonts w:ascii="Arial" w:hAnsi="Arial" w:cs="Arial"/>
        </w:rPr>
        <w:t>Z</w:t>
      </w:r>
      <w:r w:rsidRPr="00144AEE">
        <w:rPr>
          <w:rFonts w:ascii="Arial" w:hAnsi="Arial" w:cs="Arial"/>
        </w:rPr>
        <w:t xml:space="preserve">mluvy a sú v nej zahrnuté všetky oprávnené náklady Dodávateľa na dodanie </w:t>
      </w:r>
      <w:r w:rsidR="00683CC4">
        <w:rPr>
          <w:rFonts w:ascii="Arial" w:hAnsi="Arial" w:cs="Arial"/>
        </w:rPr>
        <w:t>edukačných publikácií</w:t>
      </w:r>
      <w:r w:rsidRPr="00144AEE">
        <w:rPr>
          <w:rFonts w:ascii="Arial" w:hAnsi="Arial" w:cs="Arial"/>
        </w:rPr>
        <w:t xml:space="preserve"> do miesta dodania, vrátane nákladov na prepravu, balenie</w:t>
      </w:r>
      <w:r w:rsidR="117521F4" w:rsidRPr="427C29FC">
        <w:rPr>
          <w:rFonts w:ascii="Arial" w:hAnsi="Arial" w:cs="Arial"/>
        </w:rPr>
        <w:t>,</w:t>
      </w:r>
      <w:r w:rsidR="117521F4" w:rsidRPr="61080A19">
        <w:rPr>
          <w:rFonts w:ascii="Arial" w:hAnsi="Arial" w:cs="Arial"/>
        </w:rPr>
        <w:t xml:space="preserve"> vybaveni</w:t>
      </w:r>
      <w:r w:rsidR="00090AEB">
        <w:rPr>
          <w:rFonts w:ascii="Arial" w:hAnsi="Arial" w:cs="Arial"/>
        </w:rPr>
        <w:t>a</w:t>
      </w:r>
      <w:r w:rsidR="117521F4" w:rsidRPr="427C29FC">
        <w:rPr>
          <w:rFonts w:ascii="Arial" w:hAnsi="Arial" w:cs="Arial"/>
        </w:rPr>
        <w:t xml:space="preserve"> </w:t>
      </w:r>
      <w:r w:rsidR="117521F4" w:rsidRPr="14046FF5">
        <w:rPr>
          <w:rFonts w:ascii="Arial" w:hAnsi="Arial" w:cs="Arial"/>
        </w:rPr>
        <w:t>reklamácií</w:t>
      </w:r>
      <w:r w:rsidR="00090AEB">
        <w:rPr>
          <w:rFonts w:ascii="Arial" w:hAnsi="Arial" w:cs="Arial"/>
        </w:rPr>
        <w:t>,</w:t>
      </w:r>
      <w:r w:rsidR="001928B0">
        <w:rPr>
          <w:rFonts w:ascii="Arial" w:hAnsi="Arial" w:cs="Arial"/>
        </w:rPr>
        <w:t xml:space="preserve"> </w:t>
      </w:r>
      <w:r w:rsidRPr="00144AEE">
        <w:rPr>
          <w:rFonts w:ascii="Arial" w:hAnsi="Arial" w:cs="Arial"/>
        </w:rPr>
        <w:t>primeraný zisk</w:t>
      </w:r>
      <w:r w:rsidR="00090AEB">
        <w:rPr>
          <w:rFonts w:ascii="Arial" w:hAnsi="Arial" w:cs="Arial"/>
        </w:rPr>
        <w:t>.</w:t>
      </w:r>
      <w:r w:rsidRPr="00144AEE">
        <w:rPr>
          <w:rFonts w:ascii="Arial" w:hAnsi="Arial" w:cs="Arial"/>
        </w:rPr>
        <w:br/>
      </w:r>
    </w:p>
    <w:p w14:paraId="119B68CB" w14:textId="3503C69C" w:rsidR="00144AEE" w:rsidRDefault="00A8515C" w:rsidP="001928B0">
      <w:pPr>
        <w:widowControl w:val="0"/>
        <w:jc w:val="center"/>
        <w:rPr>
          <w:rFonts w:ascii="Arial" w:hAnsi="Arial" w:cs="Arial"/>
        </w:rPr>
      </w:pPr>
      <w:r w:rsidRPr="00144AEE">
        <w:rPr>
          <w:rFonts w:ascii="Arial" w:hAnsi="Arial" w:cs="Arial"/>
        </w:rPr>
        <w:t>2.3</w:t>
      </w:r>
    </w:p>
    <w:p w14:paraId="1F9A5BE5" w14:textId="7113D2E5" w:rsidR="00144AEE" w:rsidRDefault="00A8515C" w:rsidP="00144AEE">
      <w:pPr>
        <w:widowControl w:val="0"/>
        <w:jc w:val="both"/>
        <w:rPr>
          <w:rFonts w:ascii="Arial" w:hAnsi="Arial" w:cs="Arial"/>
        </w:rPr>
      </w:pPr>
      <w:r>
        <w:br/>
      </w:r>
      <w:r w:rsidRPr="00144AEE">
        <w:rPr>
          <w:rFonts w:ascii="Arial" w:hAnsi="Arial" w:cs="Arial"/>
        </w:rPr>
        <w:t>Právo na vystavenie faktúry spolu s dodacím listom vzniká Dodávateľovi riadnym a</w:t>
      </w:r>
      <w:r w:rsidR="004961F2">
        <w:rPr>
          <w:rFonts w:ascii="Arial" w:hAnsi="Arial" w:cs="Arial"/>
        </w:rPr>
        <w:t> </w:t>
      </w:r>
      <w:r w:rsidRPr="00144AEE">
        <w:rPr>
          <w:rFonts w:ascii="Arial" w:hAnsi="Arial" w:cs="Arial"/>
        </w:rPr>
        <w:t xml:space="preserve">včasným splnením jeho záväzku po úplnom dodaní </w:t>
      </w:r>
      <w:r w:rsidR="00683CC4">
        <w:rPr>
          <w:rFonts w:ascii="Arial" w:hAnsi="Arial" w:cs="Arial"/>
        </w:rPr>
        <w:t>edukačných publikácií</w:t>
      </w:r>
      <w:r w:rsidRPr="00144AEE">
        <w:rPr>
          <w:rFonts w:ascii="Arial" w:hAnsi="Arial" w:cs="Arial"/>
        </w:rPr>
        <w:t xml:space="preserve"> podľa Prílohy č. 1 tejto </w:t>
      </w:r>
      <w:r w:rsidR="00BE3DA1">
        <w:rPr>
          <w:rFonts w:ascii="Arial" w:hAnsi="Arial" w:cs="Arial"/>
        </w:rPr>
        <w:t>Z</w:t>
      </w:r>
      <w:r w:rsidRPr="00144AEE">
        <w:rPr>
          <w:rFonts w:ascii="Arial" w:hAnsi="Arial" w:cs="Arial"/>
        </w:rPr>
        <w:t>mluvy, spôsobom</w:t>
      </w:r>
      <w:r w:rsidR="009E5398">
        <w:rPr>
          <w:rFonts w:ascii="Arial" w:hAnsi="Arial" w:cs="Arial"/>
        </w:rPr>
        <w:t>,</w:t>
      </w:r>
      <w:r w:rsidR="001928B0">
        <w:rPr>
          <w:rFonts w:ascii="Arial" w:hAnsi="Arial" w:cs="Arial"/>
        </w:rPr>
        <w:t xml:space="preserve"> </w:t>
      </w:r>
      <w:r w:rsidRPr="00144AEE">
        <w:rPr>
          <w:rFonts w:ascii="Arial" w:hAnsi="Arial" w:cs="Arial"/>
        </w:rPr>
        <w:t>v mieste dodania</w:t>
      </w:r>
      <w:r w:rsidR="009E5398">
        <w:rPr>
          <w:rFonts w:ascii="Arial" w:hAnsi="Arial" w:cs="Arial"/>
        </w:rPr>
        <w:t xml:space="preserve"> a</w:t>
      </w:r>
      <w:r w:rsidR="009E5398" w:rsidRPr="00144AEE">
        <w:rPr>
          <w:rFonts w:ascii="Arial" w:hAnsi="Arial" w:cs="Arial"/>
        </w:rPr>
        <w:t xml:space="preserve"> </w:t>
      </w:r>
      <w:r w:rsidRPr="00144AEE">
        <w:rPr>
          <w:rFonts w:ascii="Arial" w:hAnsi="Arial" w:cs="Arial"/>
        </w:rPr>
        <w:t xml:space="preserve">za podmienok ustanovených touto </w:t>
      </w:r>
      <w:r w:rsidR="00BE3DA1">
        <w:rPr>
          <w:rFonts w:ascii="Arial" w:hAnsi="Arial" w:cs="Arial"/>
        </w:rPr>
        <w:t>Z</w:t>
      </w:r>
      <w:r w:rsidRPr="00144AEE">
        <w:rPr>
          <w:rFonts w:ascii="Arial" w:hAnsi="Arial" w:cs="Arial"/>
        </w:rPr>
        <w:t>mluvou.</w:t>
      </w:r>
    </w:p>
    <w:p w14:paraId="0E8B093B" w14:textId="77777777" w:rsidR="001928B0" w:rsidRDefault="001928B0" w:rsidP="00144AEE">
      <w:pPr>
        <w:widowControl w:val="0"/>
        <w:jc w:val="center"/>
        <w:rPr>
          <w:rFonts w:ascii="Arial" w:hAnsi="Arial" w:cs="Arial"/>
        </w:rPr>
      </w:pPr>
    </w:p>
    <w:p w14:paraId="3146200D" w14:textId="06EDD156" w:rsidR="00144AEE" w:rsidRDefault="00A8515C" w:rsidP="00144AEE">
      <w:pPr>
        <w:widowControl w:val="0"/>
        <w:jc w:val="center"/>
        <w:rPr>
          <w:rFonts w:ascii="Arial" w:hAnsi="Arial" w:cs="Arial"/>
        </w:rPr>
      </w:pPr>
      <w:r w:rsidRPr="00144AEE">
        <w:rPr>
          <w:rFonts w:ascii="Arial" w:hAnsi="Arial" w:cs="Arial"/>
        </w:rPr>
        <w:lastRenderedPageBreak/>
        <w:t>2.4</w:t>
      </w:r>
    </w:p>
    <w:p w14:paraId="72829985" w14:textId="3EB1C6EF" w:rsidR="008D5897" w:rsidRDefault="00A8515C" w:rsidP="008D5897">
      <w:pPr>
        <w:widowControl w:val="0"/>
        <w:jc w:val="both"/>
        <w:rPr>
          <w:rFonts w:ascii="Arial" w:hAnsi="Arial" w:cs="Arial"/>
        </w:rPr>
      </w:pPr>
      <w:r>
        <w:br/>
      </w:r>
      <w:r w:rsidRPr="7AAFFC94">
        <w:rPr>
          <w:rFonts w:ascii="Arial" w:hAnsi="Arial" w:cs="Arial"/>
        </w:rPr>
        <w:t xml:space="preserve">Zmluvné strany sa dohodli, že </w:t>
      </w:r>
      <w:r w:rsidR="6635B7A1" w:rsidRPr="7AAFFC94">
        <w:rPr>
          <w:rFonts w:ascii="Arial" w:hAnsi="Arial" w:cs="Arial"/>
        </w:rPr>
        <w:t>Objednávateľ</w:t>
      </w:r>
      <w:r w:rsidRPr="7AAFFC94">
        <w:rPr>
          <w:rFonts w:ascii="Arial" w:hAnsi="Arial" w:cs="Arial"/>
        </w:rPr>
        <w:t xml:space="preserve"> zaplatí Dodávateľovi Cenu </w:t>
      </w:r>
      <w:r w:rsidR="002A7C27">
        <w:rPr>
          <w:rFonts w:ascii="Arial" w:hAnsi="Arial" w:cs="Arial"/>
        </w:rPr>
        <w:t>podľa Prílohy č.</w:t>
      </w:r>
      <w:r w:rsidR="001928B0">
        <w:rPr>
          <w:rFonts w:ascii="Arial" w:hAnsi="Arial" w:cs="Arial"/>
        </w:rPr>
        <w:t> </w:t>
      </w:r>
      <w:r w:rsidR="002A7C27">
        <w:rPr>
          <w:rFonts w:ascii="Arial" w:hAnsi="Arial" w:cs="Arial"/>
        </w:rPr>
        <w:t xml:space="preserve">2 </w:t>
      </w:r>
      <w:r w:rsidR="00D4328A">
        <w:rPr>
          <w:rFonts w:ascii="Arial" w:hAnsi="Arial" w:cs="Arial"/>
        </w:rPr>
        <w:t xml:space="preserve">tejto Zmluvy </w:t>
      </w:r>
      <w:r w:rsidRPr="7AAFFC94">
        <w:rPr>
          <w:rFonts w:ascii="Arial" w:hAnsi="Arial" w:cs="Arial"/>
        </w:rPr>
        <w:t xml:space="preserve">na základe faktúry vystavenej Dodávateľom po úplnom dodaní </w:t>
      </w:r>
      <w:r w:rsidR="008E1F4B" w:rsidRPr="7AAFFC94">
        <w:rPr>
          <w:rFonts w:ascii="Arial" w:hAnsi="Arial" w:cs="Arial"/>
        </w:rPr>
        <w:t>edukačných publikácií</w:t>
      </w:r>
      <w:r w:rsidRPr="7AAFFC94">
        <w:rPr>
          <w:rFonts w:ascii="Arial" w:hAnsi="Arial" w:cs="Arial"/>
        </w:rPr>
        <w:t xml:space="preserve"> podľa Prílohy č. 1 tejto </w:t>
      </w:r>
      <w:r w:rsidR="00D4328A">
        <w:rPr>
          <w:rFonts w:ascii="Arial" w:hAnsi="Arial" w:cs="Arial"/>
        </w:rPr>
        <w:t>Z</w:t>
      </w:r>
      <w:r w:rsidRPr="7AAFFC94">
        <w:rPr>
          <w:rFonts w:ascii="Arial" w:hAnsi="Arial" w:cs="Arial"/>
        </w:rPr>
        <w:t>mluvy, ktor</w:t>
      </w:r>
      <w:r w:rsidR="004D1BFC" w:rsidRPr="7AAFFC94">
        <w:rPr>
          <w:rFonts w:ascii="Arial" w:hAnsi="Arial" w:cs="Arial"/>
        </w:rPr>
        <w:t>é</w:t>
      </w:r>
      <w:r w:rsidRPr="7AAFFC94">
        <w:rPr>
          <w:rFonts w:ascii="Arial" w:hAnsi="Arial" w:cs="Arial"/>
        </w:rPr>
        <w:t xml:space="preserve"> Dodávateľ doručí na adres</w:t>
      </w:r>
      <w:r w:rsidR="00856B48">
        <w:rPr>
          <w:rFonts w:ascii="Arial" w:hAnsi="Arial" w:cs="Arial"/>
        </w:rPr>
        <w:t>u</w:t>
      </w:r>
      <w:r w:rsidRPr="7AAFFC94">
        <w:rPr>
          <w:rFonts w:ascii="Arial" w:hAnsi="Arial" w:cs="Arial"/>
        </w:rPr>
        <w:t xml:space="preserve"> </w:t>
      </w:r>
      <w:r w:rsidR="002D4699" w:rsidRPr="7AAFFC94">
        <w:rPr>
          <w:rFonts w:ascii="Arial" w:hAnsi="Arial" w:cs="Arial"/>
        </w:rPr>
        <w:t>Nadobúdateľ</w:t>
      </w:r>
      <w:r w:rsidRPr="7AAFFC94">
        <w:rPr>
          <w:rFonts w:ascii="Arial" w:hAnsi="Arial" w:cs="Arial"/>
        </w:rPr>
        <w:t xml:space="preserve">a uvedenú v </w:t>
      </w:r>
      <w:r w:rsidR="00817CD3" w:rsidRPr="7AAFFC94">
        <w:rPr>
          <w:rFonts w:ascii="Arial" w:hAnsi="Arial" w:cs="Arial"/>
        </w:rPr>
        <w:t>Prílohe č. 1</w:t>
      </w:r>
      <w:r w:rsidR="002911AC" w:rsidRPr="7AAFFC94">
        <w:rPr>
          <w:rFonts w:ascii="Arial" w:hAnsi="Arial" w:cs="Arial"/>
        </w:rPr>
        <w:t>.</w:t>
      </w:r>
      <w:r w:rsidR="00C206DA" w:rsidRPr="7AAFFC94">
        <w:rPr>
          <w:rFonts w:ascii="Arial" w:hAnsi="Arial" w:cs="Arial"/>
        </w:rPr>
        <w:t xml:space="preserve"> </w:t>
      </w:r>
      <w:r w:rsidR="00856B48">
        <w:rPr>
          <w:rFonts w:ascii="Arial" w:hAnsi="Arial" w:cs="Arial"/>
        </w:rPr>
        <w:t xml:space="preserve">tejto </w:t>
      </w:r>
      <w:r w:rsidR="00D4328A">
        <w:rPr>
          <w:rFonts w:ascii="Arial" w:hAnsi="Arial" w:cs="Arial"/>
        </w:rPr>
        <w:t>Z</w:t>
      </w:r>
      <w:r w:rsidR="00856B48">
        <w:rPr>
          <w:rFonts w:ascii="Arial" w:hAnsi="Arial" w:cs="Arial"/>
        </w:rPr>
        <w:t xml:space="preserve">mluvy. </w:t>
      </w:r>
      <w:r w:rsidRPr="7AAFFC94">
        <w:rPr>
          <w:rFonts w:ascii="Arial" w:hAnsi="Arial" w:cs="Arial"/>
        </w:rPr>
        <w:t>Čiastkové faktúry nie je možné vystaviť. Cena za</w:t>
      </w:r>
      <w:r w:rsidR="001928B0">
        <w:rPr>
          <w:rFonts w:ascii="Arial" w:hAnsi="Arial" w:cs="Arial"/>
        </w:rPr>
        <w:t> </w:t>
      </w:r>
      <w:r w:rsidRPr="7AAFFC94">
        <w:rPr>
          <w:rFonts w:ascii="Arial" w:hAnsi="Arial" w:cs="Arial"/>
        </w:rPr>
        <w:t xml:space="preserve">dodané </w:t>
      </w:r>
      <w:r w:rsidR="00767A26" w:rsidRPr="7AAFFC94">
        <w:rPr>
          <w:rFonts w:ascii="Arial" w:hAnsi="Arial" w:cs="Arial"/>
        </w:rPr>
        <w:t>edukačné publikácie</w:t>
      </w:r>
      <w:r w:rsidR="00797669">
        <w:rPr>
          <w:rFonts w:ascii="Arial" w:hAnsi="Arial" w:cs="Arial"/>
        </w:rPr>
        <w:t xml:space="preserve"> bude f</w:t>
      </w:r>
      <w:r w:rsidRPr="7AAFFC94">
        <w:rPr>
          <w:rFonts w:ascii="Arial" w:hAnsi="Arial" w:cs="Arial"/>
        </w:rPr>
        <w:t>akturovaná</w:t>
      </w:r>
      <w:r w:rsidR="00C206DA" w:rsidRPr="7AAFFC94">
        <w:rPr>
          <w:rFonts w:ascii="Arial" w:hAnsi="Arial" w:cs="Arial"/>
        </w:rPr>
        <w:t xml:space="preserve"> </w:t>
      </w:r>
      <w:r w:rsidRPr="7AAFFC94">
        <w:rPr>
          <w:rFonts w:ascii="Arial" w:hAnsi="Arial" w:cs="Arial"/>
        </w:rPr>
        <w:t xml:space="preserve">Dodávateľom v súlade s Prílohou č. </w:t>
      </w:r>
      <w:r w:rsidR="002A7C27">
        <w:rPr>
          <w:rFonts w:ascii="Arial" w:hAnsi="Arial" w:cs="Arial"/>
        </w:rPr>
        <w:t>2</w:t>
      </w:r>
      <w:r w:rsidR="002A7C27" w:rsidRPr="7AAFFC94">
        <w:rPr>
          <w:rFonts w:ascii="Arial" w:hAnsi="Arial" w:cs="Arial"/>
        </w:rPr>
        <w:t xml:space="preserve"> </w:t>
      </w:r>
      <w:r w:rsidRPr="7AAFFC94">
        <w:rPr>
          <w:rFonts w:ascii="Arial" w:hAnsi="Arial" w:cs="Arial"/>
        </w:rPr>
        <w:t xml:space="preserve">tejto </w:t>
      </w:r>
      <w:r w:rsidR="00540E8D">
        <w:rPr>
          <w:rFonts w:ascii="Arial" w:hAnsi="Arial" w:cs="Arial"/>
        </w:rPr>
        <w:t>Z</w:t>
      </w:r>
      <w:r w:rsidRPr="7AAFFC94">
        <w:rPr>
          <w:rFonts w:ascii="Arial" w:hAnsi="Arial" w:cs="Arial"/>
        </w:rPr>
        <w:t>mluvy.</w:t>
      </w:r>
    </w:p>
    <w:p w14:paraId="5C8B5341" w14:textId="77777777" w:rsidR="008D5897" w:rsidRDefault="00A8515C" w:rsidP="008D5897">
      <w:pPr>
        <w:widowControl w:val="0"/>
        <w:jc w:val="center"/>
        <w:rPr>
          <w:rFonts w:ascii="Arial" w:hAnsi="Arial" w:cs="Arial"/>
        </w:rPr>
      </w:pPr>
      <w:r w:rsidRPr="00144AEE">
        <w:rPr>
          <w:rFonts w:ascii="Arial" w:hAnsi="Arial" w:cs="Arial"/>
        </w:rPr>
        <w:br/>
        <w:t>2.5</w:t>
      </w:r>
    </w:p>
    <w:p w14:paraId="02BBD781" w14:textId="51A5B130" w:rsidR="008D5897" w:rsidRDefault="00A8515C" w:rsidP="008D5897">
      <w:pPr>
        <w:widowControl w:val="0"/>
        <w:jc w:val="both"/>
        <w:rPr>
          <w:rFonts w:ascii="Arial" w:hAnsi="Arial" w:cs="Arial"/>
        </w:rPr>
      </w:pPr>
      <w:r>
        <w:br/>
      </w:r>
      <w:r w:rsidRPr="7AAFFC94">
        <w:rPr>
          <w:rFonts w:ascii="Arial" w:hAnsi="Arial" w:cs="Arial"/>
        </w:rPr>
        <w:t xml:space="preserve">Zmluvné strany sa dohodli, že splatnosť vystavenej faktúry je 60 kalendárnych dní od dňa </w:t>
      </w:r>
      <w:r>
        <w:br/>
      </w:r>
      <w:r w:rsidRPr="7AAFFC94">
        <w:rPr>
          <w:rFonts w:ascii="Arial" w:hAnsi="Arial" w:cs="Arial"/>
        </w:rPr>
        <w:t xml:space="preserve">doručenia faktúry </w:t>
      </w:r>
      <w:r w:rsidR="6199CAAF" w:rsidRPr="7AAFFC94">
        <w:rPr>
          <w:rFonts w:ascii="Arial" w:hAnsi="Arial" w:cs="Arial"/>
        </w:rPr>
        <w:t>Objednávateľovi</w:t>
      </w:r>
      <w:r w:rsidRPr="7AAFFC94">
        <w:rPr>
          <w:rFonts w:ascii="Arial" w:hAnsi="Arial" w:cs="Arial"/>
        </w:rPr>
        <w:t>.</w:t>
      </w:r>
    </w:p>
    <w:p w14:paraId="42F490F2" w14:textId="3B696F67" w:rsidR="008D5897" w:rsidRDefault="00A8515C" w:rsidP="008D5897">
      <w:pPr>
        <w:widowControl w:val="0"/>
        <w:jc w:val="center"/>
        <w:rPr>
          <w:rFonts w:ascii="Arial" w:hAnsi="Arial" w:cs="Arial"/>
        </w:rPr>
      </w:pPr>
      <w:r w:rsidRPr="00144AEE">
        <w:rPr>
          <w:rFonts w:ascii="Arial" w:hAnsi="Arial" w:cs="Arial"/>
        </w:rPr>
        <w:br/>
        <w:t>2.6</w:t>
      </w:r>
    </w:p>
    <w:p w14:paraId="29C24984" w14:textId="7754F4CD" w:rsidR="004961F2" w:rsidRDefault="00A8515C" w:rsidP="004961F2">
      <w:pPr>
        <w:widowControl w:val="0"/>
        <w:jc w:val="both"/>
        <w:rPr>
          <w:rFonts w:ascii="Arial" w:hAnsi="Arial" w:cs="Arial"/>
        </w:rPr>
      </w:pPr>
      <w:r>
        <w:br/>
      </w:r>
      <w:r w:rsidRPr="7AAFFC94">
        <w:rPr>
          <w:rFonts w:ascii="Arial" w:hAnsi="Arial" w:cs="Arial"/>
        </w:rPr>
        <w:t xml:space="preserve">Faktúra musí obsahovať náležitosti uvedené v § 74 ods. 1 zákona č. 222/2004 Z. z. o dani z pridanej hodnoty v znení neskorších predpisov. Na faktúre musí byť uvedený text: </w:t>
      </w:r>
      <w:r>
        <w:br/>
      </w:r>
      <w:r w:rsidRPr="7AAFFC94">
        <w:rPr>
          <w:rFonts w:ascii="Arial" w:hAnsi="Arial" w:cs="Arial"/>
        </w:rPr>
        <w:t>„Fakturujeme Vám do</w:t>
      </w:r>
      <w:r w:rsidR="008D5897">
        <w:rPr>
          <w:rFonts w:ascii="Arial" w:hAnsi="Arial" w:cs="Arial"/>
        </w:rPr>
        <w:t>danie</w:t>
      </w:r>
      <w:r w:rsidRPr="7AAFFC94">
        <w:rPr>
          <w:rFonts w:ascii="Arial" w:hAnsi="Arial" w:cs="Arial"/>
        </w:rPr>
        <w:t xml:space="preserve"> </w:t>
      </w:r>
      <w:r w:rsidR="00334404" w:rsidRPr="7AAFFC94">
        <w:rPr>
          <w:rFonts w:ascii="Arial" w:hAnsi="Arial" w:cs="Arial"/>
        </w:rPr>
        <w:t>edukačných publikácií</w:t>
      </w:r>
      <w:r w:rsidRPr="7AAFFC94">
        <w:rPr>
          <w:rFonts w:ascii="Arial" w:hAnsi="Arial" w:cs="Arial"/>
        </w:rPr>
        <w:t xml:space="preserve"> v súlade s</w:t>
      </w:r>
      <w:r w:rsidR="00B25A09">
        <w:rPr>
          <w:rFonts w:ascii="Arial" w:hAnsi="Arial" w:cs="Arial"/>
        </w:rPr>
        <w:t xml:space="preserve"> </w:t>
      </w:r>
      <w:r w:rsidR="00DB5D77">
        <w:rPr>
          <w:rFonts w:ascii="Arial" w:hAnsi="Arial" w:cs="Arial"/>
        </w:rPr>
        <w:t>Kúpnou z</w:t>
      </w:r>
      <w:r w:rsidRPr="7AAFFC94">
        <w:rPr>
          <w:rFonts w:ascii="Arial" w:hAnsi="Arial" w:cs="Arial"/>
        </w:rPr>
        <w:t xml:space="preserve">mluvou č. </w:t>
      </w:r>
      <w:r w:rsidR="008C4978">
        <w:rPr>
          <w:rFonts w:ascii="Arial" w:hAnsi="Arial" w:cs="Arial"/>
        </w:rPr>
        <w:t>..</w:t>
      </w:r>
      <w:r w:rsidRPr="7AAFFC94">
        <w:rPr>
          <w:rFonts w:ascii="Arial" w:hAnsi="Arial" w:cs="Arial"/>
        </w:rPr>
        <w:t>..., na</w:t>
      </w:r>
      <w:r w:rsidR="001928B0">
        <w:rPr>
          <w:rFonts w:ascii="Arial" w:hAnsi="Arial" w:cs="Arial"/>
        </w:rPr>
        <w:t> </w:t>
      </w:r>
      <w:r w:rsidRPr="7AAFFC94">
        <w:rPr>
          <w:rFonts w:ascii="Arial" w:hAnsi="Arial" w:cs="Arial"/>
        </w:rPr>
        <w:t xml:space="preserve">základe preberacích protokolov s číslom: ...“. Neoddeliteľnou prílohou faktúry musí byť dodací list  a dva </w:t>
      </w:r>
      <w:r w:rsidR="00DD3940" w:rsidRPr="7AAFFC94">
        <w:rPr>
          <w:rFonts w:ascii="Arial" w:hAnsi="Arial" w:cs="Arial"/>
        </w:rPr>
        <w:t>originál</w:t>
      </w:r>
      <w:r w:rsidR="00DD3940">
        <w:rPr>
          <w:rFonts w:ascii="Arial" w:hAnsi="Arial" w:cs="Arial"/>
        </w:rPr>
        <w:t>ne</w:t>
      </w:r>
      <w:r w:rsidR="00DD3940" w:rsidRPr="7AAFFC94">
        <w:rPr>
          <w:rFonts w:ascii="Arial" w:hAnsi="Arial" w:cs="Arial"/>
        </w:rPr>
        <w:t xml:space="preserve"> </w:t>
      </w:r>
      <w:r w:rsidR="00F443BF">
        <w:rPr>
          <w:rFonts w:ascii="Arial" w:hAnsi="Arial" w:cs="Arial"/>
        </w:rPr>
        <w:t xml:space="preserve">rovnopisy </w:t>
      </w:r>
      <w:r w:rsidR="00F443BF" w:rsidRPr="7AAFFC94">
        <w:rPr>
          <w:rFonts w:ascii="Arial" w:hAnsi="Arial" w:cs="Arial"/>
        </w:rPr>
        <w:t>podpísan</w:t>
      </w:r>
      <w:r w:rsidR="00F443BF">
        <w:rPr>
          <w:rFonts w:ascii="Arial" w:hAnsi="Arial" w:cs="Arial"/>
        </w:rPr>
        <w:t>ého</w:t>
      </w:r>
      <w:r w:rsidR="00F443BF" w:rsidRPr="7AAFFC94">
        <w:rPr>
          <w:rFonts w:ascii="Arial" w:hAnsi="Arial" w:cs="Arial"/>
        </w:rPr>
        <w:t xml:space="preserve"> Preberac</w:t>
      </w:r>
      <w:r w:rsidR="00F443BF">
        <w:rPr>
          <w:rFonts w:ascii="Arial" w:hAnsi="Arial" w:cs="Arial"/>
        </w:rPr>
        <w:t>ieho</w:t>
      </w:r>
      <w:r w:rsidR="00F443BF" w:rsidRPr="7AAFFC94">
        <w:rPr>
          <w:rFonts w:ascii="Arial" w:hAnsi="Arial" w:cs="Arial"/>
        </w:rPr>
        <w:t xml:space="preserve"> protokol</w:t>
      </w:r>
      <w:r w:rsidR="00F443BF">
        <w:rPr>
          <w:rFonts w:ascii="Arial" w:hAnsi="Arial" w:cs="Arial"/>
        </w:rPr>
        <w:t>u</w:t>
      </w:r>
      <w:r w:rsidR="00F443BF" w:rsidRPr="7AAFFC94">
        <w:rPr>
          <w:rFonts w:ascii="Arial" w:hAnsi="Arial" w:cs="Arial"/>
        </w:rPr>
        <w:t xml:space="preserve"> </w:t>
      </w:r>
      <w:r w:rsidRPr="7AAFFC94">
        <w:rPr>
          <w:rFonts w:ascii="Arial" w:hAnsi="Arial" w:cs="Arial"/>
        </w:rPr>
        <w:t xml:space="preserve">v listinnej podobe, ktorého vzor tvorí Prílohu č. </w:t>
      </w:r>
      <w:r w:rsidR="0080229B" w:rsidRPr="7AAFFC94">
        <w:rPr>
          <w:rFonts w:ascii="Arial" w:hAnsi="Arial" w:cs="Arial"/>
        </w:rPr>
        <w:t>4</w:t>
      </w:r>
      <w:r w:rsidR="00540E8D">
        <w:rPr>
          <w:rFonts w:ascii="Arial" w:hAnsi="Arial" w:cs="Arial"/>
        </w:rPr>
        <w:t xml:space="preserve"> tejto Zmluvy</w:t>
      </w:r>
      <w:r w:rsidRPr="7AAFFC94">
        <w:rPr>
          <w:rFonts w:ascii="Arial" w:hAnsi="Arial" w:cs="Arial"/>
        </w:rPr>
        <w:t xml:space="preserve">, ktoré potvrdzujú, že došlo k riadnemu dodaniu </w:t>
      </w:r>
      <w:r w:rsidR="000F637B" w:rsidRPr="7AAFFC94">
        <w:rPr>
          <w:rFonts w:ascii="Arial" w:hAnsi="Arial" w:cs="Arial"/>
        </w:rPr>
        <w:t>edukačných publikácií</w:t>
      </w:r>
      <w:r w:rsidRPr="7AAFFC94">
        <w:rPr>
          <w:rFonts w:ascii="Arial" w:hAnsi="Arial" w:cs="Arial"/>
        </w:rPr>
        <w:t xml:space="preserve"> Dodávateľom, čo Dodávateľ osobne potvrdzuje svojím podpisom na Preberacom protokole. Preberací protokol </w:t>
      </w:r>
      <w:r w:rsidR="001F3CA4">
        <w:rPr>
          <w:rFonts w:ascii="Arial" w:hAnsi="Arial" w:cs="Arial"/>
        </w:rPr>
        <w:t xml:space="preserve">vyhotovuje </w:t>
      </w:r>
      <w:r w:rsidR="00540E8D">
        <w:rPr>
          <w:rFonts w:ascii="Arial" w:hAnsi="Arial" w:cs="Arial"/>
        </w:rPr>
        <w:t>D</w:t>
      </w:r>
      <w:r w:rsidR="001F3CA4">
        <w:rPr>
          <w:rFonts w:ascii="Arial" w:hAnsi="Arial" w:cs="Arial"/>
        </w:rPr>
        <w:t xml:space="preserve">odávateľ </w:t>
      </w:r>
      <w:r w:rsidRPr="7AAFFC94">
        <w:rPr>
          <w:rFonts w:ascii="Arial" w:hAnsi="Arial" w:cs="Arial"/>
        </w:rPr>
        <w:t>v štyroch rovnopisoch, jedno vyhotovenie zostane Nadobúdateľovi,</w:t>
      </w:r>
      <w:r w:rsidR="00B010BC">
        <w:rPr>
          <w:rFonts w:ascii="Arial" w:hAnsi="Arial" w:cs="Arial"/>
        </w:rPr>
        <w:t xml:space="preserve"> j</w:t>
      </w:r>
      <w:r w:rsidRPr="7AAFFC94">
        <w:rPr>
          <w:rFonts w:ascii="Arial" w:hAnsi="Arial" w:cs="Arial"/>
        </w:rPr>
        <w:t xml:space="preserve">edno vyhotovenie si ponechá Dodávateľ a dva rovnopisy doručí Dodávateľ ako povinnú prílohu faktúry, </w:t>
      </w:r>
      <w:r w:rsidR="6199CAAF" w:rsidRPr="7AAFFC94">
        <w:rPr>
          <w:rFonts w:ascii="Arial" w:hAnsi="Arial" w:cs="Arial"/>
        </w:rPr>
        <w:t>Objednávateľovi</w:t>
      </w:r>
      <w:r w:rsidRPr="7AAFFC94">
        <w:rPr>
          <w:rFonts w:ascii="Arial" w:hAnsi="Arial" w:cs="Arial"/>
        </w:rPr>
        <w:t xml:space="preserve"> spolu s faktúrou a dodacím listom. Súčasťou Preberacieho protokolu bude zoznam jednotlivých dodávaných </w:t>
      </w:r>
      <w:r w:rsidR="00682249" w:rsidRPr="7AAFFC94">
        <w:rPr>
          <w:rFonts w:ascii="Arial" w:hAnsi="Arial" w:cs="Arial"/>
        </w:rPr>
        <w:t>edukačných publikácií</w:t>
      </w:r>
      <w:r w:rsidRPr="7AAFFC94">
        <w:rPr>
          <w:rFonts w:ascii="Arial" w:hAnsi="Arial" w:cs="Arial"/>
        </w:rPr>
        <w:t xml:space="preserve"> a údajov podľa Prílohy č. 1</w:t>
      </w:r>
      <w:r w:rsidR="0096269D" w:rsidRPr="7AAFFC94">
        <w:rPr>
          <w:rFonts w:ascii="Arial" w:hAnsi="Arial" w:cs="Arial"/>
        </w:rPr>
        <w:t xml:space="preserve"> tejto </w:t>
      </w:r>
      <w:r w:rsidR="00D1539C">
        <w:rPr>
          <w:rFonts w:ascii="Arial" w:hAnsi="Arial" w:cs="Arial"/>
        </w:rPr>
        <w:t>Z</w:t>
      </w:r>
      <w:r w:rsidR="0096269D" w:rsidRPr="7AAFFC94">
        <w:rPr>
          <w:rFonts w:ascii="Arial" w:hAnsi="Arial" w:cs="Arial"/>
        </w:rPr>
        <w:t>mluvy</w:t>
      </w:r>
      <w:r w:rsidR="0096269D">
        <w:rPr>
          <w:rFonts w:ascii="Arial" w:hAnsi="Arial" w:cs="Arial"/>
        </w:rPr>
        <w:t>.</w:t>
      </w:r>
    </w:p>
    <w:p w14:paraId="40FD836A" w14:textId="77777777" w:rsidR="00CC52D5" w:rsidRDefault="00CC52D5" w:rsidP="004961F2">
      <w:pPr>
        <w:widowControl w:val="0"/>
        <w:jc w:val="both"/>
        <w:rPr>
          <w:rFonts w:ascii="Arial" w:hAnsi="Arial" w:cs="Arial"/>
        </w:rPr>
      </w:pPr>
    </w:p>
    <w:p w14:paraId="579F3497" w14:textId="77777777" w:rsidR="001928B0" w:rsidRDefault="00A8515C" w:rsidP="001928B0">
      <w:pPr>
        <w:widowControl w:val="0"/>
        <w:jc w:val="center"/>
        <w:rPr>
          <w:rFonts w:ascii="Arial" w:hAnsi="Arial" w:cs="Arial"/>
        </w:rPr>
      </w:pPr>
      <w:r w:rsidRPr="00144AEE">
        <w:rPr>
          <w:rFonts w:ascii="Arial" w:hAnsi="Arial" w:cs="Arial"/>
        </w:rPr>
        <w:t>2.</w:t>
      </w:r>
      <w:r w:rsidR="007277AA">
        <w:rPr>
          <w:rFonts w:ascii="Arial" w:hAnsi="Arial" w:cs="Arial"/>
        </w:rPr>
        <w:t>7</w:t>
      </w:r>
    </w:p>
    <w:p w14:paraId="37A440ED" w14:textId="056A3C7D" w:rsidR="00132D85" w:rsidRDefault="00A8515C" w:rsidP="001928B0">
      <w:pPr>
        <w:widowControl w:val="0"/>
        <w:jc w:val="both"/>
        <w:rPr>
          <w:rFonts w:ascii="Arial" w:hAnsi="Arial" w:cs="Arial"/>
        </w:rPr>
      </w:pPr>
      <w:r>
        <w:br/>
      </w:r>
      <w:r w:rsidRPr="7AAFFC94">
        <w:rPr>
          <w:rFonts w:ascii="Arial" w:hAnsi="Arial" w:cs="Arial"/>
        </w:rPr>
        <w:t xml:space="preserve">V prípade neúplnosti alebo nesprávnosti doručenej faktúry </w:t>
      </w:r>
      <w:r w:rsidRPr="008D5897">
        <w:rPr>
          <w:rFonts w:ascii="Arial" w:hAnsi="Arial" w:cs="Arial"/>
        </w:rPr>
        <w:t xml:space="preserve">je </w:t>
      </w:r>
      <w:r w:rsidR="6635B7A1" w:rsidRPr="008D5897">
        <w:rPr>
          <w:rFonts w:ascii="Arial" w:hAnsi="Arial" w:cs="Arial"/>
        </w:rPr>
        <w:t>Objednávateľ</w:t>
      </w:r>
      <w:r w:rsidRPr="008D5897">
        <w:rPr>
          <w:rFonts w:ascii="Arial" w:hAnsi="Arial" w:cs="Arial"/>
        </w:rPr>
        <w:t xml:space="preserve"> oprávnený</w:t>
      </w:r>
      <w:r w:rsidRPr="7AAFFC94">
        <w:rPr>
          <w:rFonts w:ascii="Arial" w:hAnsi="Arial" w:cs="Arial"/>
        </w:rPr>
        <w:t xml:space="preserve"> vrátiť ju Dodávateľovi na opravu alebo doplnenie bez zaplatenia najneskôr do 30 kalendárnych dní od jej doručenia; v takom prípade nová lehota splatnosti faktúry začína plynúť až dňom doručenia opravenej faktúry </w:t>
      </w:r>
      <w:r w:rsidR="6199CAAF" w:rsidRPr="7AAFFC94">
        <w:rPr>
          <w:rFonts w:ascii="Arial" w:hAnsi="Arial" w:cs="Arial"/>
        </w:rPr>
        <w:t>Objednávateľovi</w:t>
      </w:r>
      <w:r w:rsidRPr="7AAFFC94">
        <w:rPr>
          <w:rFonts w:ascii="Arial" w:hAnsi="Arial" w:cs="Arial"/>
        </w:rPr>
        <w:t xml:space="preserve">. </w:t>
      </w:r>
    </w:p>
    <w:p w14:paraId="6DFED5E9" w14:textId="67B0AB5E" w:rsidR="00653BA3" w:rsidRDefault="00A8515C" w:rsidP="00653BA3">
      <w:pPr>
        <w:keepNext/>
        <w:keepLines/>
        <w:widowControl w:val="0"/>
        <w:jc w:val="center"/>
        <w:rPr>
          <w:rFonts w:ascii="Arial" w:hAnsi="Arial" w:cs="Arial"/>
        </w:rPr>
      </w:pPr>
      <w:r w:rsidRPr="00144AEE">
        <w:rPr>
          <w:rFonts w:ascii="Arial" w:hAnsi="Arial" w:cs="Arial"/>
        </w:rPr>
        <w:lastRenderedPageBreak/>
        <w:t xml:space="preserve"> 2.</w:t>
      </w:r>
      <w:r w:rsidR="00653BA3">
        <w:rPr>
          <w:rFonts w:ascii="Arial" w:hAnsi="Arial" w:cs="Arial"/>
        </w:rPr>
        <w:t>8</w:t>
      </w:r>
    </w:p>
    <w:p w14:paraId="17A59071" w14:textId="6569F808" w:rsidR="00132D85" w:rsidRDefault="00A8515C" w:rsidP="00132D85">
      <w:pPr>
        <w:keepNext/>
        <w:keepLines/>
        <w:widowControl w:val="0"/>
        <w:jc w:val="both"/>
        <w:rPr>
          <w:rFonts w:ascii="Arial" w:hAnsi="Arial" w:cs="Arial"/>
        </w:rPr>
      </w:pPr>
      <w:r>
        <w:br/>
      </w:r>
      <w:r w:rsidRPr="7AAFFC94">
        <w:rPr>
          <w:rFonts w:ascii="Arial" w:hAnsi="Arial" w:cs="Arial"/>
        </w:rPr>
        <w:t xml:space="preserve">Všetky platby podľa tejto </w:t>
      </w:r>
      <w:r w:rsidR="00D1539C">
        <w:rPr>
          <w:rFonts w:ascii="Arial" w:hAnsi="Arial" w:cs="Arial"/>
        </w:rPr>
        <w:t>Z</w:t>
      </w:r>
      <w:r w:rsidRPr="7AAFFC94">
        <w:rPr>
          <w:rFonts w:ascii="Arial" w:hAnsi="Arial" w:cs="Arial"/>
        </w:rPr>
        <w:t xml:space="preserve">mluvy </w:t>
      </w:r>
      <w:r w:rsidRPr="008D5897">
        <w:rPr>
          <w:rFonts w:ascii="Arial" w:hAnsi="Arial" w:cs="Arial"/>
        </w:rPr>
        <w:t xml:space="preserve">bude </w:t>
      </w:r>
      <w:r w:rsidR="6635B7A1" w:rsidRPr="008D5897">
        <w:rPr>
          <w:rFonts w:ascii="Arial" w:hAnsi="Arial" w:cs="Arial"/>
        </w:rPr>
        <w:t>Objednávateľ</w:t>
      </w:r>
      <w:r w:rsidRPr="7AAFFC94">
        <w:rPr>
          <w:rFonts w:ascii="Arial" w:hAnsi="Arial" w:cs="Arial"/>
        </w:rPr>
        <w:t xml:space="preserve"> hradiť bezhotovostným prevodom na</w:t>
      </w:r>
      <w:r w:rsidR="001928B0">
        <w:rPr>
          <w:rFonts w:ascii="Arial" w:hAnsi="Arial" w:cs="Arial"/>
        </w:rPr>
        <w:t> </w:t>
      </w:r>
      <w:r w:rsidRPr="7AAFFC94">
        <w:rPr>
          <w:rFonts w:ascii="Arial" w:hAnsi="Arial" w:cs="Arial"/>
        </w:rPr>
        <w:t xml:space="preserve">účet Dodávateľa uvedený v záhlaví tejto </w:t>
      </w:r>
      <w:r w:rsidR="00D1539C">
        <w:rPr>
          <w:rFonts w:ascii="Arial" w:hAnsi="Arial" w:cs="Arial"/>
        </w:rPr>
        <w:t>Z</w:t>
      </w:r>
      <w:r w:rsidRPr="7AAFFC94">
        <w:rPr>
          <w:rFonts w:ascii="Arial" w:hAnsi="Arial" w:cs="Arial"/>
        </w:rPr>
        <w:t xml:space="preserve">mluvy. </w:t>
      </w:r>
    </w:p>
    <w:p w14:paraId="6989E508" w14:textId="6A485F99" w:rsidR="0031706C" w:rsidRDefault="00A8515C" w:rsidP="0031706C">
      <w:pPr>
        <w:keepNext/>
        <w:keepLines/>
        <w:widowControl w:val="0"/>
        <w:jc w:val="center"/>
        <w:rPr>
          <w:rFonts w:ascii="Arial" w:hAnsi="Arial" w:cs="Arial"/>
        </w:rPr>
      </w:pPr>
      <w:r w:rsidRPr="00144AEE">
        <w:rPr>
          <w:rFonts w:ascii="Arial" w:hAnsi="Arial" w:cs="Arial"/>
        </w:rPr>
        <w:br/>
        <w:t>2.</w:t>
      </w:r>
      <w:r w:rsidR="0031706C">
        <w:rPr>
          <w:rFonts w:ascii="Arial" w:hAnsi="Arial" w:cs="Arial"/>
        </w:rPr>
        <w:t>9</w:t>
      </w:r>
    </w:p>
    <w:p w14:paraId="48D0A3C1" w14:textId="5D42E225" w:rsidR="0031706C" w:rsidRDefault="00A8515C" w:rsidP="00132D85">
      <w:pPr>
        <w:keepNext/>
        <w:keepLines/>
        <w:widowControl w:val="0"/>
        <w:jc w:val="both"/>
        <w:rPr>
          <w:rFonts w:ascii="Arial" w:hAnsi="Arial" w:cs="Arial"/>
        </w:rPr>
      </w:pPr>
      <w:r w:rsidRPr="7AAFFC94">
        <w:rPr>
          <w:rFonts w:ascii="Arial" w:hAnsi="Arial" w:cs="Arial"/>
        </w:rPr>
        <w:t xml:space="preserve">Faktúra sa považuje za uhradenú dňom odpísania fakturovanej sumy z výdavkového účtu </w:t>
      </w:r>
      <w:r w:rsidRPr="004961F2">
        <w:rPr>
          <w:rFonts w:ascii="Arial" w:hAnsi="Arial" w:cs="Arial"/>
        </w:rPr>
        <w:t xml:space="preserve">ŠR </w:t>
      </w:r>
      <w:r w:rsidR="16C096FC" w:rsidRPr="004961F2">
        <w:rPr>
          <w:rFonts w:ascii="Arial" w:hAnsi="Arial" w:cs="Arial"/>
        </w:rPr>
        <w:t>Objednávateľa</w:t>
      </w:r>
      <w:r w:rsidRPr="004961F2">
        <w:rPr>
          <w:rFonts w:ascii="Arial" w:hAnsi="Arial" w:cs="Arial"/>
        </w:rPr>
        <w:t xml:space="preserve"> určeného</w:t>
      </w:r>
      <w:r w:rsidRPr="7AAFFC94">
        <w:rPr>
          <w:rFonts w:ascii="Arial" w:hAnsi="Arial" w:cs="Arial"/>
        </w:rPr>
        <w:t xml:space="preserve"> na úhradu faktúr v prospech bankového účtu Dodávateľa, ktoré sú uvedené v záhlaví tejto </w:t>
      </w:r>
      <w:r w:rsidR="00D1539C">
        <w:rPr>
          <w:rFonts w:ascii="Arial" w:hAnsi="Arial" w:cs="Arial"/>
        </w:rPr>
        <w:t>Z</w:t>
      </w:r>
      <w:r w:rsidRPr="7AAFFC94">
        <w:rPr>
          <w:rFonts w:ascii="Arial" w:hAnsi="Arial" w:cs="Arial"/>
        </w:rPr>
        <w:t xml:space="preserve">mluvy. </w:t>
      </w:r>
    </w:p>
    <w:p w14:paraId="012DD166" w14:textId="6F5DC1F2" w:rsidR="00B56702" w:rsidRDefault="00A8515C" w:rsidP="00B56702">
      <w:pPr>
        <w:keepNext/>
        <w:keepLines/>
        <w:widowControl w:val="0"/>
        <w:jc w:val="center"/>
        <w:rPr>
          <w:rFonts w:ascii="Arial" w:hAnsi="Arial" w:cs="Arial"/>
        </w:rPr>
      </w:pPr>
      <w:r w:rsidRPr="00144AEE">
        <w:rPr>
          <w:rFonts w:ascii="Arial" w:hAnsi="Arial" w:cs="Arial"/>
        </w:rPr>
        <w:t xml:space="preserve">  </w:t>
      </w:r>
      <w:r w:rsidRPr="00144AEE">
        <w:rPr>
          <w:rFonts w:ascii="Arial" w:hAnsi="Arial" w:cs="Arial"/>
        </w:rPr>
        <w:br/>
        <w:t xml:space="preserve">Článok 3 </w:t>
      </w:r>
      <w:r w:rsidRPr="00144AEE">
        <w:rPr>
          <w:rFonts w:ascii="Arial" w:hAnsi="Arial" w:cs="Arial"/>
        </w:rPr>
        <w:br/>
        <w:t>Miesto, čas a spôsob plnenia</w:t>
      </w:r>
    </w:p>
    <w:p w14:paraId="2FBDE0B4" w14:textId="210458E4" w:rsidR="00DC3EBA" w:rsidRDefault="00A8515C" w:rsidP="00372A78">
      <w:pPr>
        <w:keepNext/>
        <w:widowControl w:val="0"/>
        <w:jc w:val="center"/>
        <w:rPr>
          <w:rFonts w:ascii="Arial" w:hAnsi="Arial" w:cs="Arial"/>
        </w:rPr>
      </w:pPr>
      <w:r w:rsidRPr="00144AEE">
        <w:rPr>
          <w:rFonts w:ascii="Arial" w:hAnsi="Arial" w:cs="Arial"/>
        </w:rPr>
        <w:br/>
        <w:t>3.1</w:t>
      </w:r>
    </w:p>
    <w:p w14:paraId="643D91BA" w14:textId="2CD69EDE" w:rsidR="006555B5" w:rsidRDefault="00A8515C" w:rsidP="00675BDA">
      <w:pPr>
        <w:keepNext/>
        <w:widowControl w:val="0"/>
        <w:jc w:val="both"/>
        <w:rPr>
          <w:rFonts w:ascii="Arial" w:hAnsi="Arial" w:cs="Arial"/>
        </w:rPr>
      </w:pPr>
      <w:r>
        <w:br/>
      </w:r>
      <w:r w:rsidR="00354786" w:rsidRPr="7AAFFC94">
        <w:rPr>
          <w:rFonts w:ascii="Arial" w:hAnsi="Arial" w:cs="Arial"/>
        </w:rPr>
        <w:t>Miest</w:t>
      </w:r>
      <w:r w:rsidR="00354786">
        <w:rPr>
          <w:rFonts w:ascii="Arial" w:hAnsi="Arial" w:cs="Arial"/>
        </w:rPr>
        <w:t>a</w:t>
      </w:r>
      <w:r w:rsidR="00354786" w:rsidRPr="7AAFFC94">
        <w:rPr>
          <w:rFonts w:ascii="Arial" w:hAnsi="Arial" w:cs="Arial"/>
        </w:rPr>
        <w:t xml:space="preserve"> </w:t>
      </w:r>
      <w:r w:rsidRPr="7AAFFC94">
        <w:rPr>
          <w:rFonts w:ascii="Arial" w:hAnsi="Arial" w:cs="Arial"/>
        </w:rPr>
        <w:t xml:space="preserve">dodania </w:t>
      </w:r>
      <w:r w:rsidR="00145565" w:rsidRPr="7AAFFC94">
        <w:rPr>
          <w:rFonts w:ascii="Arial" w:hAnsi="Arial" w:cs="Arial"/>
        </w:rPr>
        <w:t>edukačných publikácií</w:t>
      </w:r>
      <w:r w:rsidRPr="7AAFFC94">
        <w:rPr>
          <w:rFonts w:ascii="Arial" w:hAnsi="Arial" w:cs="Arial"/>
        </w:rPr>
        <w:t xml:space="preserve"> podľa tejto </w:t>
      </w:r>
      <w:r w:rsidR="004D7B5A">
        <w:rPr>
          <w:rFonts w:ascii="Arial" w:hAnsi="Arial" w:cs="Arial"/>
        </w:rPr>
        <w:t>Z</w:t>
      </w:r>
      <w:r w:rsidRPr="7AAFFC94">
        <w:rPr>
          <w:rFonts w:ascii="Arial" w:hAnsi="Arial" w:cs="Arial"/>
        </w:rPr>
        <w:t xml:space="preserve">mluvy </w:t>
      </w:r>
      <w:r w:rsidR="00354786">
        <w:rPr>
          <w:rFonts w:ascii="Arial" w:hAnsi="Arial" w:cs="Arial"/>
        </w:rPr>
        <w:t>sú</w:t>
      </w:r>
      <w:r w:rsidR="00354786" w:rsidRPr="7AAFFC94">
        <w:rPr>
          <w:rFonts w:ascii="Arial" w:hAnsi="Arial" w:cs="Arial"/>
        </w:rPr>
        <w:t xml:space="preserve"> </w:t>
      </w:r>
      <w:r w:rsidR="00372A78" w:rsidRPr="7AAFFC94">
        <w:rPr>
          <w:rFonts w:ascii="Arial" w:hAnsi="Arial" w:cs="Arial"/>
        </w:rPr>
        <w:t xml:space="preserve">uvedené </w:t>
      </w:r>
      <w:r w:rsidR="00DE7842" w:rsidRPr="7AAFFC94">
        <w:rPr>
          <w:rFonts w:ascii="Arial" w:hAnsi="Arial" w:cs="Arial"/>
        </w:rPr>
        <w:t>v </w:t>
      </w:r>
      <w:r w:rsidR="007A7E43">
        <w:rPr>
          <w:rFonts w:ascii="Arial" w:hAnsi="Arial" w:cs="Arial"/>
        </w:rPr>
        <w:t>P</w:t>
      </w:r>
      <w:r w:rsidR="4205CD2A" w:rsidRPr="7AAFFC94">
        <w:rPr>
          <w:rFonts w:ascii="Arial" w:hAnsi="Arial" w:cs="Arial"/>
        </w:rPr>
        <w:t>rílohe č.</w:t>
      </w:r>
      <w:r w:rsidR="004961F2">
        <w:rPr>
          <w:rFonts w:ascii="Arial" w:hAnsi="Arial" w:cs="Arial"/>
        </w:rPr>
        <w:t> </w:t>
      </w:r>
      <w:r w:rsidR="4205CD2A" w:rsidRPr="7AAFFC94">
        <w:rPr>
          <w:rFonts w:ascii="Arial" w:hAnsi="Arial" w:cs="Arial"/>
        </w:rPr>
        <w:t>1</w:t>
      </w:r>
      <w:r w:rsidRPr="7AAFFC94">
        <w:rPr>
          <w:rFonts w:ascii="Arial" w:hAnsi="Arial" w:cs="Arial"/>
        </w:rPr>
        <w:t xml:space="preserve"> </w:t>
      </w:r>
      <w:r w:rsidR="00797669" w:rsidRPr="7AAFFC94">
        <w:rPr>
          <w:rFonts w:ascii="Arial" w:hAnsi="Arial" w:cs="Arial"/>
        </w:rPr>
        <w:t xml:space="preserve">tejto </w:t>
      </w:r>
      <w:r w:rsidR="004D7B5A">
        <w:rPr>
          <w:rFonts w:ascii="Arial" w:hAnsi="Arial" w:cs="Arial"/>
        </w:rPr>
        <w:t>Z</w:t>
      </w:r>
      <w:r w:rsidR="00797669" w:rsidRPr="7AAFFC94">
        <w:rPr>
          <w:rFonts w:ascii="Arial" w:hAnsi="Arial" w:cs="Arial"/>
        </w:rPr>
        <w:t>mluvy</w:t>
      </w:r>
      <w:r w:rsidR="00797669">
        <w:rPr>
          <w:rFonts w:ascii="Arial" w:hAnsi="Arial" w:cs="Arial"/>
        </w:rPr>
        <w:t>.</w:t>
      </w:r>
      <w:r w:rsidR="000A696B">
        <w:rPr>
          <w:rFonts w:ascii="Arial" w:hAnsi="Arial" w:cs="Arial"/>
        </w:rPr>
        <w:t xml:space="preserve"> </w:t>
      </w:r>
      <w:r w:rsidR="00F72B3A">
        <w:rPr>
          <w:rFonts w:ascii="Arial" w:hAnsi="Arial" w:cs="Arial"/>
        </w:rPr>
        <w:t>Miesto dodania</w:t>
      </w:r>
      <w:r w:rsidR="00F95B1F">
        <w:rPr>
          <w:rFonts w:ascii="Arial" w:hAnsi="Arial" w:cs="Arial"/>
        </w:rPr>
        <w:t xml:space="preserve"> a</w:t>
      </w:r>
      <w:r w:rsidR="00F72B3A">
        <w:rPr>
          <w:rFonts w:ascii="Arial" w:hAnsi="Arial" w:cs="Arial"/>
        </w:rPr>
        <w:t> </w:t>
      </w:r>
      <w:r w:rsidR="00F95B1F">
        <w:rPr>
          <w:rFonts w:ascii="Arial" w:hAnsi="Arial" w:cs="Arial"/>
        </w:rPr>
        <w:t>lehotu</w:t>
      </w:r>
      <w:r w:rsidR="00F72B3A">
        <w:rPr>
          <w:rFonts w:ascii="Arial" w:hAnsi="Arial" w:cs="Arial"/>
        </w:rPr>
        <w:t xml:space="preserve"> uvedenú v</w:t>
      </w:r>
      <w:r w:rsidR="00A83445">
        <w:rPr>
          <w:rFonts w:ascii="Arial" w:hAnsi="Arial" w:cs="Arial"/>
        </w:rPr>
        <w:t> </w:t>
      </w:r>
      <w:r w:rsidR="00374217">
        <w:rPr>
          <w:rFonts w:ascii="Arial" w:hAnsi="Arial" w:cs="Arial"/>
        </w:rPr>
        <w:t>č</w:t>
      </w:r>
      <w:r w:rsidR="00A83445">
        <w:rPr>
          <w:rFonts w:ascii="Arial" w:hAnsi="Arial" w:cs="Arial"/>
        </w:rPr>
        <w:t xml:space="preserve">l. </w:t>
      </w:r>
      <w:r w:rsidR="004623F4">
        <w:rPr>
          <w:rFonts w:ascii="Arial" w:hAnsi="Arial" w:cs="Arial"/>
        </w:rPr>
        <w:t>3</w:t>
      </w:r>
      <w:r w:rsidR="00E9437C">
        <w:rPr>
          <w:rFonts w:ascii="Arial" w:hAnsi="Arial" w:cs="Arial"/>
        </w:rPr>
        <w:t xml:space="preserve"> v bode 3.2 je možné meniť len na základe objektívnych skutočností vzniknutých na strane Objednávateľa</w:t>
      </w:r>
      <w:r w:rsidR="00A64A82">
        <w:rPr>
          <w:rFonts w:ascii="Arial" w:hAnsi="Arial" w:cs="Arial"/>
        </w:rPr>
        <w:t xml:space="preserve"> (ako napríklad vyradenie školy zo siete škôl a školských zariadení, zrušenie školy, zmena sídla školy</w:t>
      </w:r>
      <w:r w:rsidR="00B6430C">
        <w:rPr>
          <w:rFonts w:ascii="Arial" w:hAnsi="Arial" w:cs="Arial"/>
        </w:rPr>
        <w:t>, spojenie škôl, združenie škôl a podobne).</w:t>
      </w:r>
      <w:r w:rsidR="003B0699">
        <w:rPr>
          <w:rFonts w:ascii="Arial" w:hAnsi="Arial" w:cs="Arial"/>
        </w:rPr>
        <w:t xml:space="preserve"> Zmenu miesta dodania a zmenu lehoty dodania je možné uskutočniť len uzatvorením dodatku</w:t>
      </w:r>
      <w:r w:rsidR="00677949">
        <w:rPr>
          <w:rFonts w:ascii="Arial" w:hAnsi="Arial" w:cs="Arial"/>
        </w:rPr>
        <w:t>.</w:t>
      </w:r>
    </w:p>
    <w:p w14:paraId="1C0380DC" w14:textId="6871556C" w:rsidR="006555B5" w:rsidRDefault="00A8515C" w:rsidP="00144AEE">
      <w:pPr>
        <w:keepNext/>
        <w:widowControl w:val="0"/>
        <w:jc w:val="center"/>
        <w:rPr>
          <w:rFonts w:ascii="Arial" w:hAnsi="Arial" w:cs="Arial"/>
        </w:rPr>
      </w:pPr>
      <w:r w:rsidRPr="00144AEE">
        <w:rPr>
          <w:rFonts w:ascii="Arial" w:hAnsi="Arial" w:cs="Arial"/>
        </w:rPr>
        <w:t>3.2</w:t>
      </w:r>
    </w:p>
    <w:p w14:paraId="31E49D56" w14:textId="5107CBB7" w:rsidR="00DB3E47" w:rsidRDefault="00A8515C" w:rsidP="00DB3E47">
      <w:pPr>
        <w:keepNext/>
        <w:widowControl w:val="0"/>
        <w:jc w:val="both"/>
        <w:rPr>
          <w:rFonts w:ascii="Arial" w:hAnsi="Arial" w:cs="Arial"/>
        </w:rPr>
      </w:pPr>
      <w:r w:rsidRPr="00144AEE">
        <w:rPr>
          <w:rFonts w:ascii="Arial" w:hAnsi="Arial" w:cs="Arial"/>
        </w:rPr>
        <w:br/>
        <w:t xml:space="preserve">Dodávateľ sa zaväzuje dodať </w:t>
      </w:r>
      <w:r w:rsidR="004276F8">
        <w:rPr>
          <w:rFonts w:ascii="Arial" w:hAnsi="Arial" w:cs="Arial"/>
        </w:rPr>
        <w:t>edukačné publikácie</w:t>
      </w:r>
      <w:r w:rsidRPr="00144AEE">
        <w:rPr>
          <w:rFonts w:ascii="Arial" w:hAnsi="Arial" w:cs="Arial"/>
        </w:rPr>
        <w:t xml:space="preserve"> do miesta dodania</w:t>
      </w:r>
      <w:r w:rsidR="00CE5D62">
        <w:rPr>
          <w:rFonts w:ascii="Arial" w:hAnsi="Arial" w:cs="Arial"/>
        </w:rPr>
        <w:t xml:space="preserve"> </w:t>
      </w:r>
      <w:r w:rsidRPr="00144AEE">
        <w:rPr>
          <w:rFonts w:ascii="Arial" w:hAnsi="Arial" w:cs="Arial"/>
        </w:rPr>
        <w:t xml:space="preserve">podľa </w:t>
      </w:r>
      <w:r w:rsidR="007A7E43">
        <w:rPr>
          <w:rFonts w:ascii="Arial" w:hAnsi="Arial" w:cs="Arial"/>
        </w:rPr>
        <w:t>P</w:t>
      </w:r>
      <w:r w:rsidR="002B3030" w:rsidRPr="7AAFFC94">
        <w:rPr>
          <w:rFonts w:ascii="Arial" w:hAnsi="Arial" w:cs="Arial"/>
        </w:rPr>
        <w:t>ríloh</w:t>
      </w:r>
      <w:r w:rsidR="002B3030">
        <w:rPr>
          <w:rFonts w:ascii="Arial" w:hAnsi="Arial" w:cs="Arial"/>
        </w:rPr>
        <w:t>y</w:t>
      </w:r>
      <w:r w:rsidR="002B3030" w:rsidRPr="7AAFFC94">
        <w:rPr>
          <w:rFonts w:ascii="Arial" w:hAnsi="Arial" w:cs="Arial"/>
        </w:rPr>
        <w:t xml:space="preserve"> č.</w:t>
      </w:r>
      <w:r w:rsidR="002B3030">
        <w:rPr>
          <w:rFonts w:ascii="Arial" w:hAnsi="Arial" w:cs="Arial"/>
        </w:rPr>
        <w:t> </w:t>
      </w:r>
      <w:r w:rsidR="002B3030" w:rsidRPr="7AAFFC94">
        <w:rPr>
          <w:rFonts w:ascii="Arial" w:hAnsi="Arial" w:cs="Arial"/>
        </w:rPr>
        <w:t xml:space="preserve">1 tejto </w:t>
      </w:r>
      <w:r w:rsidR="004D7B5A">
        <w:rPr>
          <w:rFonts w:ascii="Arial" w:hAnsi="Arial" w:cs="Arial"/>
        </w:rPr>
        <w:t>Z</w:t>
      </w:r>
      <w:r w:rsidR="002B3030" w:rsidRPr="7AAFFC94">
        <w:rPr>
          <w:rFonts w:ascii="Arial" w:hAnsi="Arial" w:cs="Arial"/>
        </w:rPr>
        <w:t>mluvy</w:t>
      </w:r>
      <w:r w:rsidR="002B3030">
        <w:rPr>
          <w:rFonts w:ascii="Arial" w:hAnsi="Arial" w:cs="Arial"/>
        </w:rPr>
        <w:t xml:space="preserve"> </w:t>
      </w:r>
      <w:r w:rsidRPr="00144AEE">
        <w:rPr>
          <w:rFonts w:ascii="Arial" w:hAnsi="Arial" w:cs="Arial"/>
        </w:rPr>
        <w:t>do</w:t>
      </w:r>
      <w:r w:rsidR="00B87E93">
        <w:rPr>
          <w:rFonts w:ascii="Arial" w:hAnsi="Arial" w:cs="Arial"/>
        </w:rPr>
        <w:t xml:space="preserve"> ........</w:t>
      </w:r>
      <w:r w:rsidRPr="00144AEE">
        <w:rPr>
          <w:rFonts w:ascii="Arial" w:hAnsi="Arial" w:cs="Arial"/>
        </w:rPr>
        <w:t xml:space="preserve"> kalendárnych dní odo dňa</w:t>
      </w:r>
      <w:r w:rsidR="00A176E2">
        <w:rPr>
          <w:rFonts w:ascii="Arial" w:hAnsi="Arial" w:cs="Arial"/>
        </w:rPr>
        <w:t xml:space="preserve"> nadobudnutia účinnosti tejto Zmluvy</w:t>
      </w:r>
      <w:r w:rsidR="00C56FB7">
        <w:rPr>
          <w:rFonts w:ascii="Arial" w:hAnsi="Arial" w:cs="Arial"/>
        </w:rPr>
        <w:t>.</w:t>
      </w:r>
      <w:r w:rsidRPr="00144AEE">
        <w:rPr>
          <w:rFonts w:ascii="Arial" w:hAnsi="Arial" w:cs="Arial"/>
        </w:rPr>
        <w:t xml:space="preserve"> Ak</w:t>
      </w:r>
      <w:r w:rsidR="0060635A">
        <w:rPr>
          <w:rFonts w:ascii="Arial" w:hAnsi="Arial" w:cs="Arial"/>
        </w:rPr>
        <w:t> </w:t>
      </w:r>
      <w:r w:rsidRPr="00144AEE">
        <w:rPr>
          <w:rFonts w:ascii="Arial" w:hAnsi="Arial" w:cs="Arial"/>
        </w:rPr>
        <w:t xml:space="preserve">Dodávateľ nedodá </w:t>
      </w:r>
      <w:r w:rsidR="000F13FB">
        <w:rPr>
          <w:rFonts w:ascii="Arial" w:hAnsi="Arial" w:cs="Arial"/>
        </w:rPr>
        <w:t>edukačné publikácie</w:t>
      </w:r>
      <w:r w:rsidRPr="00144AEE">
        <w:rPr>
          <w:rFonts w:ascii="Arial" w:hAnsi="Arial" w:cs="Arial"/>
        </w:rPr>
        <w:t xml:space="preserve"> do</w:t>
      </w:r>
      <w:r w:rsidR="004961F2">
        <w:rPr>
          <w:rFonts w:ascii="Arial" w:hAnsi="Arial" w:cs="Arial"/>
        </w:rPr>
        <w:t> </w:t>
      </w:r>
      <w:r w:rsidRPr="00144AEE">
        <w:rPr>
          <w:rFonts w:ascii="Arial" w:hAnsi="Arial" w:cs="Arial"/>
        </w:rPr>
        <w:t>uplynutia vyššie uvedenej dodacej doby, dostane sa do omeškania s</w:t>
      </w:r>
      <w:r w:rsidR="001348F0">
        <w:rPr>
          <w:rFonts w:ascii="Arial" w:hAnsi="Arial" w:cs="Arial"/>
        </w:rPr>
        <w:t> </w:t>
      </w:r>
      <w:r w:rsidRPr="00144AEE">
        <w:rPr>
          <w:rFonts w:ascii="Arial" w:hAnsi="Arial" w:cs="Arial"/>
        </w:rPr>
        <w:t>plnením</w:t>
      </w:r>
      <w:r w:rsidR="001348F0">
        <w:rPr>
          <w:rFonts w:ascii="Arial" w:hAnsi="Arial" w:cs="Arial"/>
        </w:rPr>
        <w:t xml:space="preserve"> tejto</w:t>
      </w:r>
      <w:r w:rsidRPr="00144AEE">
        <w:rPr>
          <w:rFonts w:ascii="Arial" w:hAnsi="Arial" w:cs="Arial"/>
        </w:rPr>
        <w:t xml:space="preserve"> </w:t>
      </w:r>
      <w:r w:rsidR="004D7B5A">
        <w:rPr>
          <w:rFonts w:ascii="Arial" w:hAnsi="Arial" w:cs="Arial"/>
        </w:rPr>
        <w:t>Z</w:t>
      </w:r>
      <w:r w:rsidRPr="00144AEE">
        <w:rPr>
          <w:rFonts w:ascii="Arial" w:hAnsi="Arial" w:cs="Arial"/>
        </w:rPr>
        <w:t>mluvy</w:t>
      </w:r>
      <w:r w:rsidR="00371A05">
        <w:rPr>
          <w:rFonts w:ascii="Arial" w:hAnsi="Arial" w:cs="Arial"/>
        </w:rPr>
        <w:t xml:space="preserve"> a takéto konanie sa považuje za</w:t>
      </w:r>
      <w:r w:rsidR="0060635A">
        <w:rPr>
          <w:rFonts w:ascii="Arial" w:hAnsi="Arial" w:cs="Arial"/>
        </w:rPr>
        <w:t> </w:t>
      </w:r>
      <w:r w:rsidR="00371A05">
        <w:rPr>
          <w:rFonts w:ascii="Arial" w:hAnsi="Arial" w:cs="Arial"/>
        </w:rPr>
        <w:t>podstatné porušenie zmluvy</w:t>
      </w:r>
      <w:r w:rsidRPr="00144AEE">
        <w:rPr>
          <w:rFonts w:ascii="Arial" w:hAnsi="Arial" w:cs="Arial"/>
        </w:rPr>
        <w:t xml:space="preserve">. </w:t>
      </w:r>
    </w:p>
    <w:p w14:paraId="3CE3406F" w14:textId="3168462C" w:rsidR="00DB3E47" w:rsidRDefault="00A8515C" w:rsidP="00DB3E47">
      <w:pPr>
        <w:keepNext/>
        <w:widowControl w:val="0"/>
        <w:jc w:val="center"/>
        <w:rPr>
          <w:rFonts w:ascii="Arial" w:hAnsi="Arial" w:cs="Arial"/>
        </w:rPr>
      </w:pPr>
      <w:r w:rsidRPr="00144AEE">
        <w:rPr>
          <w:rFonts w:ascii="Arial" w:hAnsi="Arial" w:cs="Arial"/>
        </w:rPr>
        <w:br/>
        <w:t>3.3</w:t>
      </w:r>
    </w:p>
    <w:p w14:paraId="1C24C38A" w14:textId="0106D61D" w:rsidR="00DB3E47" w:rsidRDefault="00A8515C" w:rsidP="00675BDA">
      <w:pPr>
        <w:keepNext/>
        <w:widowControl w:val="0"/>
        <w:jc w:val="both"/>
        <w:rPr>
          <w:rFonts w:ascii="Arial" w:hAnsi="Arial" w:cs="Arial"/>
        </w:rPr>
      </w:pPr>
      <w:r w:rsidRPr="00144AEE">
        <w:rPr>
          <w:rFonts w:ascii="Arial" w:hAnsi="Arial" w:cs="Arial"/>
        </w:rPr>
        <w:t xml:space="preserve"> </w:t>
      </w:r>
      <w:r w:rsidRPr="00144AEE">
        <w:rPr>
          <w:rFonts w:ascii="Arial" w:hAnsi="Arial" w:cs="Arial"/>
        </w:rPr>
        <w:br/>
        <w:t xml:space="preserve">Dopravu </w:t>
      </w:r>
      <w:r w:rsidR="000F13FB">
        <w:rPr>
          <w:rFonts w:ascii="Arial" w:hAnsi="Arial" w:cs="Arial"/>
        </w:rPr>
        <w:t>edukačných publikácií</w:t>
      </w:r>
      <w:r w:rsidRPr="00144AEE">
        <w:rPr>
          <w:rFonts w:ascii="Arial" w:hAnsi="Arial" w:cs="Arial"/>
        </w:rPr>
        <w:t xml:space="preserve"> do miesta dodania je povinný zabezpečiť Dodávateľ na</w:t>
      </w:r>
      <w:r w:rsidR="00BE4A39">
        <w:rPr>
          <w:rFonts w:ascii="Arial" w:hAnsi="Arial" w:cs="Arial"/>
        </w:rPr>
        <w:t> </w:t>
      </w:r>
      <w:r w:rsidRPr="00144AEE">
        <w:rPr>
          <w:rFonts w:ascii="Arial" w:hAnsi="Arial" w:cs="Arial"/>
        </w:rPr>
        <w:t xml:space="preserve">vlastné náklady a nebezpečenstvo tak, aby bola zabezpečená dostatočná ochrana pred </w:t>
      </w:r>
      <w:r w:rsidR="007A7E43">
        <w:rPr>
          <w:rFonts w:ascii="Arial" w:hAnsi="Arial" w:cs="Arial"/>
        </w:rPr>
        <w:t>ich</w:t>
      </w:r>
      <w:r w:rsidR="007A7E43" w:rsidRPr="00144AEE">
        <w:rPr>
          <w:rFonts w:ascii="Arial" w:hAnsi="Arial" w:cs="Arial"/>
        </w:rPr>
        <w:t xml:space="preserve"> </w:t>
      </w:r>
      <w:r w:rsidRPr="00144AEE">
        <w:rPr>
          <w:rFonts w:ascii="Arial" w:hAnsi="Arial" w:cs="Arial"/>
        </w:rPr>
        <w:t xml:space="preserve">poškodením, stratou, znehodnotením, </w:t>
      </w:r>
      <w:r w:rsidR="003B33F7">
        <w:rPr>
          <w:rFonts w:ascii="Arial" w:hAnsi="Arial" w:cs="Arial"/>
        </w:rPr>
        <w:t>zničením</w:t>
      </w:r>
      <w:r w:rsidR="005D3195">
        <w:rPr>
          <w:rFonts w:ascii="Arial" w:hAnsi="Arial" w:cs="Arial"/>
        </w:rPr>
        <w:t xml:space="preserve">, </w:t>
      </w:r>
      <w:r w:rsidRPr="00144AEE">
        <w:rPr>
          <w:rFonts w:ascii="Arial" w:hAnsi="Arial" w:cs="Arial"/>
        </w:rPr>
        <w:t xml:space="preserve">až do momentu prevzatia </w:t>
      </w:r>
      <w:r w:rsidR="000F13FB">
        <w:rPr>
          <w:rFonts w:ascii="Arial" w:hAnsi="Arial" w:cs="Arial"/>
        </w:rPr>
        <w:t>edukačných publikácií</w:t>
      </w:r>
      <w:r w:rsidRPr="00144AEE">
        <w:rPr>
          <w:rFonts w:ascii="Arial" w:hAnsi="Arial" w:cs="Arial"/>
        </w:rPr>
        <w:t xml:space="preserve"> oprávnenou osobou</w:t>
      </w:r>
      <w:r w:rsidR="00CD06E0">
        <w:rPr>
          <w:rFonts w:ascii="Arial" w:hAnsi="Arial" w:cs="Arial"/>
        </w:rPr>
        <w:t xml:space="preserve"> Nadobúdateľa</w:t>
      </w:r>
      <w:r w:rsidR="00A51C9F">
        <w:rPr>
          <w:rFonts w:ascii="Arial" w:hAnsi="Arial" w:cs="Arial"/>
        </w:rPr>
        <w:t xml:space="preserve"> </w:t>
      </w:r>
      <w:r w:rsidR="00A51C9F" w:rsidRPr="00422997">
        <w:rPr>
          <w:rFonts w:ascii="Arial" w:hAnsi="Arial" w:cs="Arial"/>
        </w:rPr>
        <w:t>(ďalej len „oprávnená osoba</w:t>
      </w:r>
      <w:r w:rsidR="00FA4816">
        <w:rPr>
          <w:rFonts w:ascii="Arial" w:hAnsi="Arial" w:cs="Arial"/>
        </w:rPr>
        <w:t xml:space="preserve"> </w:t>
      </w:r>
      <w:r w:rsidR="004D6048">
        <w:rPr>
          <w:rFonts w:ascii="Arial" w:hAnsi="Arial" w:cs="Arial"/>
        </w:rPr>
        <w:t>Nadobúdateľa</w:t>
      </w:r>
      <w:r w:rsidR="00A51C9F" w:rsidRPr="00422997">
        <w:rPr>
          <w:rFonts w:ascii="Arial" w:hAnsi="Arial" w:cs="Arial"/>
        </w:rPr>
        <w:t xml:space="preserve">“) </w:t>
      </w:r>
      <w:r w:rsidRPr="00144AEE">
        <w:rPr>
          <w:rFonts w:ascii="Arial" w:hAnsi="Arial" w:cs="Arial"/>
        </w:rPr>
        <w:t xml:space="preserve"> na</w:t>
      </w:r>
      <w:r w:rsidR="006555B5">
        <w:rPr>
          <w:rFonts w:ascii="Arial" w:hAnsi="Arial" w:cs="Arial"/>
        </w:rPr>
        <w:t xml:space="preserve"> </w:t>
      </w:r>
      <w:r w:rsidRPr="00144AEE">
        <w:rPr>
          <w:rFonts w:ascii="Arial" w:hAnsi="Arial" w:cs="Arial"/>
        </w:rPr>
        <w:t xml:space="preserve">prevzatie </w:t>
      </w:r>
      <w:r w:rsidR="00A02225">
        <w:rPr>
          <w:rFonts w:ascii="Arial" w:hAnsi="Arial" w:cs="Arial"/>
        </w:rPr>
        <w:t>edukačných publikácií</w:t>
      </w:r>
      <w:r w:rsidRPr="00144AEE">
        <w:rPr>
          <w:rFonts w:ascii="Arial" w:hAnsi="Arial" w:cs="Arial"/>
        </w:rPr>
        <w:t xml:space="preserve"> uvedenou</w:t>
      </w:r>
      <w:r w:rsidR="00495CF0">
        <w:rPr>
          <w:rFonts w:ascii="Arial" w:hAnsi="Arial" w:cs="Arial"/>
        </w:rPr>
        <w:t xml:space="preserve"> v</w:t>
      </w:r>
      <w:r w:rsidR="002D0E94">
        <w:rPr>
          <w:rFonts w:ascii="Arial" w:hAnsi="Arial" w:cs="Arial"/>
        </w:rPr>
        <w:t> </w:t>
      </w:r>
      <w:r w:rsidR="007A7E43">
        <w:rPr>
          <w:rFonts w:ascii="Arial" w:hAnsi="Arial" w:cs="Arial"/>
        </w:rPr>
        <w:t>P</w:t>
      </w:r>
      <w:r w:rsidR="002D0E94">
        <w:rPr>
          <w:rFonts w:ascii="Arial" w:hAnsi="Arial" w:cs="Arial"/>
        </w:rPr>
        <w:t xml:space="preserve">rílohe č. 1 tejto </w:t>
      </w:r>
      <w:r w:rsidR="00CA5634">
        <w:rPr>
          <w:rFonts w:ascii="Arial" w:hAnsi="Arial" w:cs="Arial"/>
        </w:rPr>
        <w:t>Zmluvy</w:t>
      </w:r>
      <w:r w:rsidR="00541C72">
        <w:rPr>
          <w:rFonts w:ascii="Arial" w:hAnsi="Arial" w:cs="Arial"/>
        </w:rPr>
        <w:t>.</w:t>
      </w:r>
      <w:r w:rsidRPr="00144AEE">
        <w:rPr>
          <w:rFonts w:ascii="Arial" w:hAnsi="Arial" w:cs="Arial"/>
        </w:rPr>
        <w:t xml:space="preserve"> </w:t>
      </w:r>
      <w:r w:rsidRPr="00144AEE">
        <w:rPr>
          <w:rFonts w:ascii="Arial" w:hAnsi="Arial" w:cs="Arial"/>
        </w:rPr>
        <w:lastRenderedPageBreak/>
        <w:t xml:space="preserve">Za škodu spôsobenú porušením tejto povinnosti v plnej miere zodpovedá Dodávateľ. </w:t>
      </w:r>
    </w:p>
    <w:p w14:paraId="383ADFBC" w14:textId="39482D73" w:rsidR="00541C72" w:rsidRDefault="00A8515C" w:rsidP="00541C72">
      <w:pPr>
        <w:keepNext/>
        <w:widowControl w:val="0"/>
        <w:jc w:val="center"/>
        <w:rPr>
          <w:rFonts w:ascii="Arial" w:hAnsi="Arial" w:cs="Arial"/>
        </w:rPr>
      </w:pPr>
      <w:r w:rsidRPr="00144AEE">
        <w:rPr>
          <w:rFonts w:ascii="Arial" w:hAnsi="Arial" w:cs="Arial"/>
        </w:rPr>
        <w:br/>
        <w:t>3.4</w:t>
      </w:r>
    </w:p>
    <w:p w14:paraId="284EFA65" w14:textId="57E6E18E" w:rsidR="007D72C8" w:rsidRDefault="00A8515C" w:rsidP="00675BDA">
      <w:pPr>
        <w:keepNext/>
        <w:widowControl w:val="0"/>
        <w:jc w:val="both"/>
        <w:rPr>
          <w:rFonts w:ascii="Arial" w:hAnsi="Arial" w:cs="Arial"/>
        </w:rPr>
      </w:pPr>
      <w:r w:rsidRPr="00144AEE">
        <w:rPr>
          <w:rFonts w:ascii="Arial" w:hAnsi="Arial" w:cs="Arial"/>
        </w:rPr>
        <w:br/>
        <w:t xml:space="preserve">Prevzatie </w:t>
      </w:r>
      <w:r w:rsidR="00A02225">
        <w:rPr>
          <w:rFonts w:ascii="Arial" w:hAnsi="Arial" w:cs="Arial"/>
        </w:rPr>
        <w:t>edukačných publikácií</w:t>
      </w:r>
      <w:r w:rsidRPr="00144AEE">
        <w:rPr>
          <w:rFonts w:ascii="Arial" w:hAnsi="Arial" w:cs="Arial"/>
        </w:rPr>
        <w:t xml:space="preserve"> v mieste dodania bude potvrdené oprávnenou osobou </w:t>
      </w:r>
      <w:r w:rsidR="00F9734A">
        <w:rPr>
          <w:rFonts w:ascii="Arial" w:hAnsi="Arial" w:cs="Arial"/>
        </w:rPr>
        <w:t xml:space="preserve">Nadobúdateľa </w:t>
      </w:r>
      <w:r w:rsidR="004573EC">
        <w:rPr>
          <w:rFonts w:ascii="Arial" w:hAnsi="Arial" w:cs="Arial"/>
        </w:rPr>
        <w:t>na P</w:t>
      </w:r>
      <w:r w:rsidRPr="00144AEE">
        <w:rPr>
          <w:rFonts w:ascii="Arial" w:hAnsi="Arial" w:cs="Arial"/>
        </w:rPr>
        <w:t>reberac</w:t>
      </w:r>
      <w:r w:rsidR="004573EC">
        <w:rPr>
          <w:rFonts w:ascii="Arial" w:hAnsi="Arial" w:cs="Arial"/>
        </w:rPr>
        <w:t>om</w:t>
      </w:r>
      <w:r w:rsidRPr="00144AEE">
        <w:rPr>
          <w:rFonts w:ascii="Arial" w:hAnsi="Arial" w:cs="Arial"/>
        </w:rPr>
        <w:t xml:space="preserve"> protokol</w:t>
      </w:r>
      <w:r w:rsidR="004573EC">
        <w:rPr>
          <w:rFonts w:ascii="Arial" w:hAnsi="Arial" w:cs="Arial"/>
        </w:rPr>
        <w:t>e</w:t>
      </w:r>
      <w:r w:rsidRPr="00144AEE">
        <w:rPr>
          <w:rFonts w:ascii="Arial" w:hAnsi="Arial" w:cs="Arial"/>
        </w:rPr>
        <w:t xml:space="preserve">.  </w:t>
      </w:r>
    </w:p>
    <w:p w14:paraId="6CA83339" w14:textId="5EEA8754" w:rsidR="003545E8" w:rsidRDefault="00A8515C" w:rsidP="003545E8">
      <w:pPr>
        <w:keepNext/>
        <w:widowControl w:val="0"/>
        <w:jc w:val="center"/>
        <w:rPr>
          <w:rFonts w:ascii="Arial" w:hAnsi="Arial" w:cs="Arial"/>
        </w:rPr>
      </w:pPr>
      <w:r w:rsidRPr="00144AEE">
        <w:rPr>
          <w:rFonts w:ascii="Arial" w:hAnsi="Arial" w:cs="Arial"/>
        </w:rPr>
        <w:t xml:space="preserve"> </w:t>
      </w:r>
      <w:r w:rsidRPr="00144AEE">
        <w:rPr>
          <w:rFonts w:ascii="Arial" w:hAnsi="Arial" w:cs="Arial"/>
        </w:rPr>
        <w:br/>
        <w:t>3.5</w:t>
      </w:r>
    </w:p>
    <w:p w14:paraId="35EF72AE" w14:textId="62FDE02A" w:rsidR="003545E8" w:rsidRDefault="00A8515C" w:rsidP="00675BDA">
      <w:pPr>
        <w:keepNext/>
        <w:widowControl w:val="0"/>
        <w:jc w:val="both"/>
        <w:rPr>
          <w:rFonts w:ascii="Arial" w:hAnsi="Arial" w:cs="Arial"/>
        </w:rPr>
      </w:pPr>
      <w:r>
        <w:br/>
      </w:r>
      <w:r w:rsidRPr="00422997">
        <w:rPr>
          <w:rFonts w:ascii="Arial" w:hAnsi="Arial" w:cs="Arial"/>
        </w:rPr>
        <w:t xml:space="preserve">Dodávateľ vyzve oprávnenú osobu </w:t>
      </w:r>
      <w:r w:rsidR="009441CD">
        <w:rPr>
          <w:rFonts w:ascii="Arial" w:hAnsi="Arial" w:cs="Arial"/>
        </w:rPr>
        <w:t>Nadobúdateľ</w:t>
      </w:r>
      <w:r w:rsidR="00193CEB">
        <w:rPr>
          <w:rFonts w:ascii="Arial" w:hAnsi="Arial" w:cs="Arial"/>
        </w:rPr>
        <w:t xml:space="preserve"> </w:t>
      </w:r>
      <w:r w:rsidRPr="00422997">
        <w:rPr>
          <w:rFonts w:ascii="Arial" w:hAnsi="Arial" w:cs="Arial"/>
        </w:rPr>
        <w:t xml:space="preserve">uvedenú </w:t>
      </w:r>
      <w:r w:rsidR="00510D4C">
        <w:rPr>
          <w:rFonts w:ascii="Arial" w:hAnsi="Arial" w:cs="Arial"/>
        </w:rPr>
        <w:t>v </w:t>
      </w:r>
      <w:r w:rsidR="00193CEB">
        <w:rPr>
          <w:rFonts w:ascii="Arial" w:hAnsi="Arial" w:cs="Arial"/>
        </w:rPr>
        <w:t>P</w:t>
      </w:r>
      <w:r w:rsidR="00510D4C">
        <w:rPr>
          <w:rFonts w:ascii="Arial" w:hAnsi="Arial" w:cs="Arial"/>
        </w:rPr>
        <w:t xml:space="preserve">rílohe č. 1 tejto </w:t>
      </w:r>
      <w:r w:rsidR="00A74379">
        <w:rPr>
          <w:rFonts w:ascii="Arial" w:hAnsi="Arial" w:cs="Arial"/>
        </w:rPr>
        <w:t>Zmluvy</w:t>
      </w:r>
      <w:r w:rsidR="00A74379" w:rsidRPr="00422997">
        <w:rPr>
          <w:rFonts w:ascii="Arial" w:hAnsi="Arial" w:cs="Arial"/>
        </w:rPr>
        <w:t xml:space="preserve"> </w:t>
      </w:r>
      <w:r w:rsidRPr="00422997">
        <w:rPr>
          <w:rFonts w:ascii="Arial" w:hAnsi="Arial" w:cs="Arial"/>
        </w:rPr>
        <w:t>na</w:t>
      </w:r>
      <w:r w:rsidR="00F0303C">
        <w:rPr>
          <w:rFonts w:ascii="Arial" w:hAnsi="Arial" w:cs="Arial"/>
        </w:rPr>
        <w:t> </w:t>
      </w:r>
      <w:r w:rsidRPr="00422997">
        <w:rPr>
          <w:rFonts w:ascii="Arial" w:hAnsi="Arial" w:cs="Arial"/>
        </w:rPr>
        <w:t xml:space="preserve">prevzatie </w:t>
      </w:r>
      <w:r w:rsidR="00405FC2" w:rsidRPr="00422997">
        <w:rPr>
          <w:rFonts w:ascii="Arial" w:hAnsi="Arial" w:cs="Arial"/>
        </w:rPr>
        <w:t>edukačných publikácií</w:t>
      </w:r>
      <w:r w:rsidRPr="00422997">
        <w:rPr>
          <w:rFonts w:ascii="Arial" w:hAnsi="Arial" w:cs="Arial"/>
        </w:rPr>
        <w:t xml:space="preserve"> najmenej tri pracovné dni pred </w:t>
      </w:r>
      <w:r w:rsidR="00405FC2" w:rsidRPr="00422997">
        <w:rPr>
          <w:rFonts w:ascii="Arial" w:hAnsi="Arial" w:cs="Arial"/>
        </w:rPr>
        <w:t>ich</w:t>
      </w:r>
      <w:r w:rsidRPr="00422997">
        <w:rPr>
          <w:rFonts w:ascii="Arial" w:hAnsi="Arial" w:cs="Arial"/>
        </w:rPr>
        <w:t xml:space="preserve"> dodaním. Oprávnená osoba </w:t>
      </w:r>
      <w:r w:rsidR="00F9734A">
        <w:rPr>
          <w:rFonts w:ascii="Arial" w:hAnsi="Arial" w:cs="Arial"/>
        </w:rPr>
        <w:t xml:space="preserve">Nadobúdateľa </w:t>
      </w:r>
      <w:r w:rsidRPr="00422997">
        <w:rPr>
          <w:rFonts w:ascii="Arial" w:hAnsi="Arial" w:cs="Arial"/>
        </w:rPr>
        <w:t>bezodkladne vykoná v mieste dodania prehliadku dodan</w:t>
      </w:r>
      <w:r w:rsidR="00197289" w:rsidRPr="00422997">
        <w:rPr>
          <w:rFonts w:ascii="Arial" w:hAnsi="Arial" w:cs="Arial"/>
        </w:rPr>
        <w:t>ých</w:t>
      </w:r>
      <w:r w:rsidRPr="00422997">
        <w:rPr>
          <w:rFonts w:ascii="Arial" w:hAnsi="Arial" w:cs="Arial"/>
        </w:rPr>
        <w:t xml:space="preserve"> </w:t>
      </w:r>
      <w:r w:rsidR="00197289" w:rsidRPr="00422997">
        <w:rPr>
          <w:rFonts w:ascii="Arial" w:hAnsi="Arial" w:cs="Arial"/>
        </w:rPr>
        <w:t>edukačných publikácií</w:t>
      </w:r>
      <w:r w:rsidRPr="00422997">
        <w:rPr>
          <w:rFonts w:ascii="Arial" w:hAnsi="Arial" w:cs="Arial"/>
        </w:rPr>
        <w:t>, skontroluje neporušenosť balenia a porovná predmet dodania s</w:t>
      </w:r>
      <w:r w:rsidR="0022023A" w:rsidRPr="00422997">
        <w:rPr>
          <w:rFonts w:ascii="Arial" w:hAnsi="Arial" w:cs="Arial"/>
        </w:rPr>
        <w:t xml:space="preserve">o zoznamom </w:t>
      </w:r>
      <w:r w:rsidR="567A0196" w:rsidRPr="00422997">
        <w:rPr>
          <w:rFonts w:ascii="Arial" w:hAnsi="Arial" w:cs="Arial"/>
        </w:rPr>
        <w:t xml:space="preserve">jednotlivých dodávaných edukačných publikácií </w:t>
      </w:r>
      <w:r w:rsidR="0083344D">
        <w:rPr>
          <w:rFonts w:ascii="Arial" w:hAnsi="Arial" w:cs="Arial"/>
        </w:rPr>
        <w:t xml:space="preserve">uvedených </w:t>
      </w:r>
      <w:r w:rsidR="007A3A6E">
        <w:rPr>
          <w:rFonts w:ascii="Arial" w:hAnsi="Arial" w:cs="Arial"/>
        </w:rPr>
        <w:t>v</w:t>
      </w:r>
      <w:r w:rsidR="0060635A">
        <w:rPr>
          <w:rFonts w:ascii="Arial" w:hAnsi="Arial" w:cs="Arial"/>
        </w:rPr>
        <w:t> </w:t>
      </w:r>
      <w:r w:rsidR="007A3A6E" w:rsidRPr="00422997">
        <w:rPr>
          <w:rFonts w:ascii="Arial" w:hAnsi="Arial" w:cs="Arial"/>
        </w:rPr>
        <w:t>Preberac</w:t>
      </w:r>
      <w:r w:rsidR="007A3A6E">
        <w:rPr>
          <w:rFonts w:ascii="Arial" w:hAnsi="Arial" w:cs="Arial"/>
        </w:rPr>
        <w:t>om</w:t>
      </w:r>
      <w:r w:rsidR="007A3A6E" w:rsidRPr="00422997">
        <w:rPr>
          <w:rFonts w:ascii="Arial" w:hAnsi="Arial" w:cs="Arial"/>
        </w:rPr>
        <w:t xml:space="preserve"> protokol</w:t>
      </w:r>
      <w:r w:rsidR="007A3A6E">
        <w:rPr>
          <w:rFonts w:ascii="Arial" w:hAnsi="Arial" w:cs="Arial"/>
        </w:rPr>
        <w:t>e</w:t>
      </w:r>
      <w:r w:rsidRPr="00422997">
        <w:rPr>
          <w:rFonts w:ascii="Arial" w:hAnsi="Arial" w:cs="Arial"/>
        </w:rPr>
        <w:t>.</w:t>
      </w:r>
    </w:p>
    <w:p w14:paraId="13191EDF" w14:textId="59695755" w:rsidR="00D8462E" w:rsidRDefault="00A8515C" w:rsidP="00D8462E">
      <w:pPr>
        <w:keepNext/>
        <w:widowControl w:val="0"/>
        <w:jc w:val="center"/>
        <w:rPr>
          <w:rFonts w:ascii="Arial" w:hAnsi="Arial" w:cs="Arial"/>
        </w:rPr>
      </w:pPr>
      <w:r w:rsidRPr="00144AEE">
        <w:rPr>
          <w:rFonts w:ascii="Arial" w:hAnsi="Arial" w:cs="Arial"/>
        </w:rPr>
        <w:br/>
        <w:t>3.6</w:t>
      </w:r>
    </w:p>
    <w:p w14:paraId="47AF6702" w14:textId="47CA2C3E" w:rsidR="00F500E4" w:rsidRDefault="00A8515C" w:rsidP="00654216">
      <w:pPr>
        <w:keepNext/>
        <w:widowControl w:val="0"/>
        <w:jc w:val="both"/>
        <w:rPr>
          <w:rFonts w:ascii="Arial" w:hAnsi="Arial" w:cs="Arial"/>
        </w:rPr>
      </w:pPr>
      <w:r>
        <w:br/>
      </w:r>
      <w:r w:rsidRPr="7AAFFC94">
        <w:rPr>
          <w:rFonts w:ascii="Arial" w:hAnsi="Arial" w:cs="Arial"/>
        </w:rPr>
        <w:t xml:space="preserve">Dodanie </w:t>
      </w:r>
      <w:r w:rsidR="00B36AB4" w:rsidRPr="7AAFFC94">
        <w:rPr>
          <w:rFonts w:ascii="Arial" w:hAnsi="Arial" w:cs="Arial"/>
        </w:rPr>
        <w:t>edukačných publikácií</w:t>
      </w:r>
      <w:r w:rsidRPr="7AAFFC94">
        <w:rPr>
          <w:rFonts w:ascii="Arial" w:hAnsi="Arial" w:cs="Arial"/>
        </w:rPr>
        <w:t xml:space="preserve"> sa uskutoční výhradne v pracovné dni a v pracovnom čase od 7:30 hod.</w:t>
      </w:r>
      <w:r w:rsidR="00600CA3">
        <w:rPr>
          <w:rFonts w:ascii="Arial" w:hAnsi="Arial" w:cs="Arial"/>
        </w:rPr>
        <w:t xml:space="preserve"> </w:t>
      </w:r>
      <w:r w:rsidRPr="7AAFFC94">
        <w:rPr>
          <w:rFonts w:ascii="Arial" w:hAnsi="Arial" w:cs="Arial"/>
        </w:rPr>
        <w:t xml:space="preserve">do 15:30 hod. Dodávateľ sa zaväzuje zaslať </w:t>
      </w:r>
      <w:r w:rsidR="6199CAAF" w:rsidRPr="7AAFFC94">
        <w:rPr>
          <w:rFonts w:ascii="Arial" w:hAnsi="Arial" w:cs="Arial"/>
        </w:rPr>
        <w:t>Objednávateľovi</w:t>
      </w:r>
      <w:r w:rsidR="00E216D6" w:rsidRPr="7AAFFC94">
        <w:rPr>
          <w:rFonts w:ascii="Arial" w:hAnsi="Arial" w:cs="Arial"/>
        </w:rPr>
        <w:t xml:space="preserve"> a</w:t>
      </w:r>
      <w:r w:rsidR="000B00F7">
        <w:rPr>
          <w:rFonts w:ascii="Arial" w:hAnsi="Arial" w:cs="Arial"/>
        </w:rPr>
        <w:t> </w:t>
      </w:r>
      <w:r w:rsidR="00E216D6" w:rsidRPr="7AAFFC94">
        <w:rPr>
          <w:rFonts w:ascii="Arial" w:hAnsi="Arial" w:cs="Arial"/>
        </w:rPr>
        <w:t>Nadobúdateľovi</w:t>
      </w:r>
      <w:r w:rsidRPr="7AAFFC94">
        <w:rPr>
          <w:rFonts w:ascii="Arial" w:hAnsi="Arial" w:cs="Arial"/>
        </w:rPr>
        <w:t xml:space="preserve"> harmonogram, podľa ktorého sa uskutoční dodanie </w:t>
      </w:r>
      <w:r w:rsidR="000633C0" w:rsidRPr="7AAFFC94">
        <w:rPr>
          <w:rFonts w:ascii="Arial" w:hAnsi="Arial" w:cs="Arial"/>
        </w:rPr>
        <w:t>edukačných publikácií</w:t>
      </w:r>
      <w:r w:rsidRPr="7AAFFC94">
        <w:rPr>
          <w:rFonts w:ascii="Arial" w:hAnsi="Arial" w:cs="Arial"/>
        </w:rPr>
        <w:t xml:space="preserve"> (ďalej len „Harmonogram“), v lehote 5 pracovných dní pred dňom dodania </w:t>
      </w:r>
      <w:r w:rsidR="000633C0" w:rsidRPr="7AAFFC94">
        <w:rPr>
          <w:rFonts w:ascii="Arial" w:hAnsi="Arial" w:cs="Arial"/>
        </w:rPr>
        <w:t>edukačných publikácií</w:t>
      </w:r>
      <w:r w:rsidRPr="7AAFFC94">
        <w:rPr>
          <w:rFonts w:ascii="Arial" w:hAnsi="Arial" w:cs="Arial"/>
        </w:rPr>
        <w:t xml:space="preserve"> do miest dodania a to elektronicky na adresu</w:t>
      </w:r>
      <w:r w:rsidR="00AB45ED" w:rsidRPr="7AAFFC94">
        <w:rPr>
          <w:rFonts w:ascii="Arial" w:hAnsi="Arial" w:cs="Arial"/>
        </w:rPr>
        <w:t xml:space="preserve"> Nadobúdateľa uvedenú</w:t>
      </w:r>
      <w:r w:rsidR="00654216">
        <w:rPr>
          <w:rFonts w:ascii="Arial" w:hAnsi="Arial" w:cs="Arial"/>
        </w:rPr>
        <w:t xml:space="preserve"> v </w:t>
      </w:r>
      <w:r w:rsidR="00754470">
        <w:rPr>
          <w:rFonts w:ascii="Arial" w:hAnsi="Arial" w:cs="Arial"/>
        </w:rPr>
        <w:t>P</w:t>
      </w:r>
      <w:r w:rsidR="00654216">
        <w:rPr>
          <w:rFonts w:ascii="Arial" w:hAnsi="Arial" w:cs="Arial"/>
        </w:rPr>
        <w:t xml:space="preserve">rílohe č. 1 tejto </w:t>
      </w:r>
      <w:r w:rsidR="001C0022">
        <w:rPr>
          <w:rFonts w:ascii="Arial" w:hAnsi="Arial" w:cs="Arial"/>
        </w:rPr>
        <w:t>Z</w:t>
      </w:r>
      <w:r w:rsidR="00654216">
        <w:rPr>
          <w:rFonts w:ascii="Arial" w:hAnsi="Arial" w:cs="Arial"/>
        </w:rPr>
        <w:t xml:space="preserve">mluvy </w:t>
      </w:r>
      <w:r w:rsidR="000A59E0" w:rsidRPr="7AAFFC94">
        <w:rPr>
          <w:rFonts w:ascii="Arial" w:hAnsi="Arial" w:cs="Arial"/>
        </w:rPr>
        <w:t>a</w:t>
      </w:r>
      <w:r w:rsidR="00654216">
        <w:rPr>
          <w:rFonts w:ascii="Arial" w:hAnsi="Arial" w:cs="Arial"/>
        </w:rPr>
        <w:t xml:space="preserve"> </w:t>
      </w:r>
      <w:r w:rsidR="000A59E0" w:rsidRPr="7AAFFC94">
        <w:rPr>
          <w:rFonts w:ascii="Arial" w:hAnsi="Arial" w:cs="Arial"/>
        </w:rPr>
        <w:t>adresu</w:t>
      </w:r>
      <w:r w:rsidR="00654216">
        <w:rPr>
          <w:rFonts w:ascii="Arial" w:hAnsi="Arial" w:cs="Arial"/>
        </w:rPr>
        <w:t xml:space="preserve"> </w:t>
      </w:r>
      <w:r w:rsidR="16C096FC" w:rsidRPr="7AAFFC94">
        <w:rPr>
          <w:rFonts w:ascii="Arial" w:hAnsi="Arial" w:cs="Arial"/>
        </w:rPr>
        <w:t>Objednávateľa</w:t>
      </w:r>
      <w:r w:rsidR="000A59E0" w:rsidRPr="7AAFFC94">
        <w:rPr>
          <w:rFonts w:ascii="Arial" w:hAnsi="Arial" w:cs="Arial"/>
        </w:rPr>
        <w:t>:</w:t>
      </w:r>
      <w:r w:rsidR="00586CD3">
        <w:rPr>
          <w:rFonts w:ascii="Arial" w:hAnsi="Arial" w:cs="Arial"/>
        </w:rPr>
        <w:t xml:space="preserve"> </w:t>
      </w:r>
      <w:r w:rsidR="000A59E0" w:rsidRPr="7AAFFC94">
        <w:rPr>
          <w:rFonts w:ascii="Arial" w:hAnsi="Arial" w:cs="Arial"/>
        </w:rPr>
        <w:t>..................................</w:t>
      </w:r>
      <w:r w:rsidR="00654216">
        <w:rPr>
          <w:rFonts w:ascii="Arial" w:hAnsi="Arial" w:cs="Arial"/>
        </w:rPr>
        <w:t xml:space="preserve"> </w:t>
      </w:r>
      <w:r w:rsidR="00701481">
        <w:rPr>
          <w:rFonts w:ascii="Arial" w:hAnsi="Arial" w:cs="Arial"/>
        </w:rPr>
        <w:t>Z</w:t>
      </w:r>
      <w:r w:rsidRPr="7AAFFC94">
        <w:rPr>
          <w:rFonts w:ascii="Arial" w:hAnsi="Arial" w:cs="Arial"/>
        </w:rPr>
        <w:t xml:space="preserve">menu v Harmonograme Dodávateľ </w:t>
      </w:r>
      <w:r w:rsidR="00701481">
        <w:rPr>
          <w:rFonts w:ascii="Arial" w:hAnsi="Arial" w:cs="Arial"/>
        </w:rPr>
        <w:t>môže vykonať až po písomnom odsúhlasení</w:t>
      </w:r>
      <w:r w:rsidR="008B2A6E">
        <w:rPr>
          <w:rFonts w:ascii="Arial" w:hAnsi="Arial" w:cs="Arial"/>
        </w:rPr>
        <w:t xml:space="preserve"> </w:t>
      </w:r>
      <w:r w:rsidR="008B2A6E" w:rsidRPr="7AAFFC94">
        <w:rPr>
          <w:rFonts w:ascii="Arial" w:hAnsi="Arial" w:cs="Arial"/>
        </w:rPr>
        <w:t>Objednávateľ</w:t>
      </w:r>
      <w:r w:rsidR="008B2A6E">
        <w:rPr>
          <w:rFonts w:ascii="Arial" w:hAnsi="Arial" w:cs="Arial"/>
        </w:rPr>
        <w:t>a</w:t>
      </w:r>
      <w:r w:rsidR="008B2A6E" w:rsidRPr="7AAFFC94">
        <w:rPr>
          <w:rFonts w:ascii="Arial" w:hAnsi="Arial" w:cs="Arial"/>
        </w:rPr>
        <w:t xml:space="preserve"> </w:t>
      </w:r>
      <w:r w:rsidR="00F500E4" w:rsidRPr="7AAFFC94">
        <w:rPr>
          <w:rFonts w:ascii="Arial" w:hAnsi="Arial" w:cs="Arial"/>
        </w:rPr>
        <w:t xml:space="preserve">a </w:t>
      </w:r>
      <w:r w:rsidR="008B2A6E" w:rsidRPr="7AAFFC94">
        <w:rPr>
          <w:rFonts w:ascii="Arial" w:hAnsi="Arial" w:cs="Arial"/>
        </w:rPr>
        <w:t>Nadobúdateľ</w:t>
      </w:r>
      <w:r w:rsidR="008B2A6E">
        <w:rPr>
          <w:rFonts w:ascii="Arial" w:hAnsi="Arial" w:cs="Arial"/>
        </w:rPr>
        <w:t>a</w:t>
      </w:r>
      <w:r w:rsidRPr="7AAFFC94">
        <w:rPr>
          <w:rFonts w:ascii="Arial" w:hAnsi="Arial" w:cs="Arial"/>
        </w:rPr>
        <w:t xml:space="preserve">. </w:t>
      </w:r>
    </w:p>
    <w:p w14:paraId="42F69769" w14:textId="34A872E7" w:rsidR="00EB0359" w:rsidRDefault="00A8515C" w:rsidP="007F1972">
      <w:pPr>
        <w:keepNext/>
        <w:widowControl w:val="0"/>
        <w:jc w:val="center"/>
        <w:rPr>
          <w:rFonts w:ascii="Arial" w:hAnsi="Arial" w:cs="Arial"/>
        </w:rPr>
      </w:pPr>
      <w:r w:rsidRPr="00144AEE">
        <w:rPr>
          <w:rFonts w:ascii="Arial" w:hAnsi="Arial" w:cs="Arial"/>
        </w:rPr>
        <w:br/>
        <w:t>3.</w:t>
      </w:r>
      <w:r w:rsidR="0060635A">
        <w:rPr>
          <w:rFonts w:ascii="Arial" w:hAnsi="Arial" w:cs="Arial"/>
        </w:rPr>
        <w:t>7</w:t>
      </w:r>
    </w:p>
    <w:p w14:paraId="6156B8D2" w14:textId="10ABE3E8" w:rsidR="00EB0359" w:rsidRDefault="00A8515C" w:rsidP="00340162">
      <w:pPr>
        <w:keepNext/>
        <w:widowControl w:val="0"/>
        <w:jc w:val="both"/>
        <w:rPr>
          <w:rFonts w:ascii="Arial" w:hAnsi="Arial" w:cs="Arial"/>
        </w:rPr>
      </w:pPr>
      <w:r>
        <w:br/>
      </w:r>
      <w:r w:rsidRPr="52B18AC9">
        <w:rPr>
          <w:rFonts w:ascii="Arial" w:hAnsi="Arial" w:cs="Arial"/>
        </w:rPr>
        <w:t xml:space="preserve">Dodávateľ vyhlasuje, že </w:t>
      </w:r>
      <w:r w:rsidR="00A739ED" w:rsidRPr="52B18AC9">
        <w:rPr>
          <w:rFonts w:ascii="Arial" w:hAnsi="Arial" w:cs="Arial"/>
        </w:rPr>
        <w:t>edukačné publikácie</w:t>
      </w:r>
      <w:r w:rsidR="002B6A9C" w:rsidRPr="52B18AC9">
        <w:rPr>
          <w:rFonts w:ascii="Arial" w:hAnsi="Arial" w:cs="Arial"/>
        </w:rPr>
        <w:t xml:space="preserve"> sú </w:t>
      </w:r>
      <w:r w:rsidR="00E0499C" w:rsidRPr="52B18AC9">
        <w:rPr>
          <w:rFonts w:ascii="Arial" w:hAnsi="Arial" w:cs="Arial"/>
        </w:rPr>
        <w:t>v jeho výhradnom vlastníctve a</w:t>
      </w:r>
      <w:r w:rsidR="0060635A" w:rsidRPr="52B18AC9">
        <w:rPr>
          <w:rFonts w:ascii="Arial" w:hAnsi="Arial" w:cs="Arial"/>
        </w:rPr>
        <w:t> </w:t>
      </w:r>
      <w:r w:rsidR="00E0499C" w:rsidRPr="52B18AC9">
        <w:rPr>
          <w:rFonts w:ascii="Arial" w:hAnsi="Arial" w:cs="Arial"/>
        </w:rPr>
        <w:t>je</w:t>
      </w:r>
      <w:r w:rsidR="0060635A" w:rsidRPr="52B18AC9">
        <w:rPr>
          <w:rFonts w:ascii="Arial" w:hAnsi="Arial" w:cs="Arial"/>
        </w:rPr>
        <w:t> </w:t>
      </w:r>
      <w:r w:rsidR="00E0499C" w:rsidRPr="52B18AC9">
        <w:rPr>
          <w:rFonts w:ascii="Arial" w:hAnsi="Arial" w:cs="Arial"/>
        </w:rPr>
        <w:t>oprávnený k prevodu vlastníckeho práva</w:t>
      </w:r>
      <w:r w:rsidR="00581D50" w:rsidRPr="52B18AC9">
        <w:rPr>
          <w:rFonts w:ascii="Arial" w:hAnsi="Arial" w:cs="Arial"/>
        </w:rPr>
        <w:t>,</w:t>
      </w:r>
      <w:r w:rsidRPr="52B18AC9">
        <w:rPr>
          <w:rFonts w:ascii="Arial" w:hAnsi="Arial" w:cs="Arial"/>
        </w:rPr>
        <w:t xml:space="preserve"> nie </w:t>
      </w:r>
      <w:r w:rsidR="00A739ED" w:rsidRPr="52B18AC9">
        <w:rPr>
          <w:rFonts w:ascii="Arial" w:hAnsi="Arial" w:cs="Arial"/>
        </w:rPr>
        <w:t>sú</w:t>
      </w:r>
      <w:r w:rsidRPr="52B18AC9">
        <w:rPr>
          <w:rFonts w:ascii="Arial" w:hAnsi="Arial" w:cs="Arial"/>
        </w:rPr>
        <w:t xml:space="preserve"> zaťažené právami tretích osôb</w:t>
      </w:r>
      <w:r w:rsidR="760AEFE1" w:rsidRPr="52B18AC9">
        <w:rPr>
          <w:rFonts w:ascii="Arial" w:hAnsi="Arial" w:cs="Arial"/>
        </w:rPr>
        <w:t>.</w:t>
      </w:r>
      <w:r w:rsidR="00484E36" w:rsidRPr="52B18AC9">
        <w:rPr>
          <w:rFonts w:ascii="Arial" w:hAnsi="Arial" w:cs="Arial"/>
        </w:rPr>
        <w:t xml:space="preserve"> </w:t>
      </w:r>
    </w:p>
    <w:p w14:paraId="25A333E9" w14:textId="7C30814D" w:rsidR="008856B2" w:rsidRDefault="00A8515C" w:rsidP="00143C6B">
      <w:pPr>
        <w:keepNext/>
        <w:widowControl w:val="0"/>
        <w:jc w:val="center"/>
        <w:rPr>
          <w:rFonts w:ascii="Arial" w:hAnsi="Arial" w:cs="Arial"/>
        </w:rPr>
      </w:pPr>
      <w:r w:rsidRPr="00144AEE">
        <w:rPr>
          <w:rFonts w:ascii="Arial" w:hAnsi="Arial" w:cs="Arial"/>
        </w:rPr>
        <w:t xml:space="preserve"> </w:t>
      </w:r>
      <w:r w:rsidRPr="00144AEE">
        <w:rPr>
          <w:rFonts w:ascii="Arial" w:hAnsi="Arial" w:cs="Arial"/>
        </w:rPr>
        <w:br/>
        <w:t>3.</w:t>
      </w:r>
      <w:r w:rsidR="0060635A">
        <w:rPr>
          <w:rFonts w:ascii="Arial" w:hAnsi="Arial" w:cs="Arial"/>
        </w:rPr>
        <w:t>8</w:t>
      </w:r>
    </w:p>
    <w:p w14:paraId="703B3268" w14:textId="11405602" w:rsidR="0060635A" w:rsidRDefault="00A8515C" w:rsidP="008856B2">
      <w:pPr>
        <w:keepNext/>
        <w:widowControl w:val="0"/>
        <w:jc w:val="both"/>
        <w:rPr>
          <w:rFonts w:ascii="Arial" w:hAnsi="Arial" w:cs="Arial"/>
        </w:rPr>
      </w:pPr>
      <w:r w:rsidRPr="00144AEE">
        <w:rPr>
          <w:rFonts w:ascii="Arial" w:hAnsi="Arial" w:cs="Arial"/>
        </w:rPr>
        <w:br/>
        <w:t xml:space="preserve">Dodávateľ výslovne vyhlasuje, že sú mu známe všetky podmienky a skutočnosti majúce vplyv na riadne a včasné dodanie </w:t>
      </w:r>
      <w:r w:rsidR="009355AB">
        <w:rPr>
          <w:rFonts w:ascii="Arial" w:hAnsi="Arial" w:cs="Arial"/>
        </w:rPr>
        <w:t>edukačných publikácií</w:t>
      </w:r>
      <w:r w:rsidRPr="00144AEE">
        <w:rPr>
          <w:rFonts w:ascii="Arial" w:hAnsi="Arial" w:cs="Arial"/>
        </w:rPr>
        <w:t xml:space="preserve">, za podmienok ustanovených touto </w:t>
      </w:r>
      <w:r w:rsidR="00B76530">
        <w:rPr>
          <w:rFonts w:ascii="Arial" w:hAnsi="Arial" w:cs="Arial"/>
        </w:rPr>
        <w:t>Z</w:t>
      </w:r>
      <w:r w:rsidRPr="00144AEE">
        <w:rPr>
          <w:rFonts w:ascii="Arial" w:hAnsi="Arial" w:cs="Arial"/>
        </w:rPr>
        <w:t xml:space="preserve">mluvou. Zmluvné strany sa zároveň dohodli, že akékoľvek dodatočné náklady </w:t>
      </w:r>
      <w:r w:rsidRPr="00144AEE">
        <w:rPr>
          <w:rFonts w:ascii="Arial" w:hAnsi="Arial" w:cs="Arial"/>
        </w:rPr>
        <w:lastRenderedPageBreak/>
        <w:t xml:space="preserve">Dodávateľa súvisiace s dodaním </w:t>
      </w:r>
      <w:r w:rsidR="009355AB">
        <w:rPr>
          <w:rFonts w:ascii="Arial" w:hAnsi="Arial" w:cs="Arial"/>
        </w:rPr>
        <w:t>edukačných publikácií</w:t>
      </w:r>
      <w:r w:rsidRPr="00144AEE">
        <w:rPr>
          <w:rFonts w:ascii="Arial" w:hAnsi="Arial" w:cs="Arial"/>
        </w:rPr>
        <w:t xml:space="preserve"> podľa tejto </w:t>
      </w:r>
      <w:r w:rsidR="00B76530">
        <w:rPr>
          <w:rFonts w:ascii="Arial" w:hAnsi="Arial" w:cs="Arial"/>
        </w:rPr>
        <w:t>Z</w:t>
      </w:r>
      <w:r w:rsidR="00B76530" w:rsidRPr="00144AEE">
        <w:rPr>
          <w:rFonts w:ascii="Arial" w:hAnsi="Arial" w:cs="Arial"/>
        </w:rPr>
        <w:t>mluvy</w:t>
      </w:r>
      <w:r w:rsidR="00B76530">
        <w:rPr>
          <w:rFonts w:ascii="Arial" w:hAnsi="Arial" w:cs="Arial"/>
        </w:rPr>
        <w:t xml:space="preserve"> </w:t>
      </w:r>
      <w:r w:rsidRPr="00144AEE">
        <w:rPr>
          <w:rFonts w:ascii="Arial" w:hAnsi="Arial" w:cs="Arial"/>
        </w:rPr>
        <w:t>sú</w:t>
      </w:r>
      <w:r w:rsidR="00574982">
        <w:rPr>
          <w:rFonts w:ascii="Arial" w:hAnsi="Arial" w:cs="Arial"/>
        </w:rPr>
        <w:t xml:space="preserve"> </w:t>
      </w:r>
      <w:r w:rsidRPr="00144AEE">
        <w:rPr>
          <w:rFonts w:ascii="Arial" w:hAnsi="Arial" w:cs="Arial"/>
        </w:rPr>
        <w:t>zahrnuté</w:t>
      </w:r>
      <w:r w:rsidR="00574982">
        <w:rPr>
          <w:rFonts w:ascii="Arial" w:hAnsi="Arial" w:cs="Arial"/>
        </w:rPr>
        <w:t xml:space="preserve"> </w:t>
      </w:r>
      <w:r w:rsidRPr="00144AEE">
        <w:rPr>
          <w:rFonts w:ascii="Arial" w:hAnsi="Arial" w:cs="Arial"/>
        </w:rPr>
        <w:t>v</w:t>
      </w:r>
      <w:r w:rsidR="00574982">
        <w:rPr>
          <w:rFonts w:ascii="Arial" w:hAnsi="Arial" w:cs="Arial"/>
        </w:rPr>
        <w:t> </w:t>
      </w:r>
      <w:r w:rsidRPr="00144AEE">
        <w:rPr>
          <w:rFonts w:ascii="Arial" w:hAnsi="Arial" w:cs="Arial"/>
        </w:rPr>
        <w:t>Cene</w:t>
      </w:r>
      <w:r w:rsidR="00574982">
        <w:rPr>
          <w:rFonts w:ascii="Arial" w:hAnsi="Arial" w:cs="Arial"/>
        </w:rPr>
        <w:t>.</w:t>
      </w:r>
      <w:r w:rsidRPr="00144AEE">
        <w:rPr>
          <w:rFonts w:ascii="Arial" w:hAnsi="Arial" w:cs="Arial"/>
        </w:rPr>
        <w:t xml:space="preserve"> </w:t>
      </w:r>
    </w:p>
    <w:p w14:paraId="0F63AC2A" w14:textId="476456AE" w:rsidR="00C1091E" w:rsidRDefault="00C1091E" w:rsidP="0060635A">
      <w:pPr>
        <w:keepNext/>
        <w:widowControl w:val="0"/>
        <w:jc w:val="center"/>
        <w:rPr>
          <w:rFonts w:ascii="Arial" w:hAnsi="Arial" w:cs="Arial"/>
        </w:rPr>
      </w:pPr>
      <w:r>
        <w:rPr>
          <w:rFonts w:ascii="Arial" w:hAnsi="Arial" w:cs="Arial"/>
        </w:rPr>
        <w:t>3.</w:t>
      </w:r>
      <w:r w:rsidR="00BD48C0">
        <w:rPr>
          <w:rFonts w:ascii="Arial" w:hAnsi="Arial" w:cs="Arial"/>
        </w:rPr>
        <w:t>9</w:t>
      </w:r>
    </w:p>
    <w:p w14:paraId="397C3531" w14:textId="35F702FA" w:rsidR="0060635A" w:rsidRDefault="00C1091E" w:rsidP="0065170C">
      <w:pPr>
        <w:keepNext/>
        <w:widowControl w:val="0"/>
        <w:jc w:val="both"/>
        <w:rPr>
          <w:rFonts w:ascii="Arial" w:hAnsi="Arial" w:cs="Arial"/>
        </w:rPr>
      </w:pPr>
      <w:r w:rsidRPr="52B18AC9">
        <w:rPr>
          <w:rFonts w:ascii="Arial" w:hAnsi="Arial" w:cs="Arial"/>
        </w:rPr>
        <w:t>Dodávateľ</w:t>
      </w:r>
      <w:r w:rsidR="00DD0172" w:rsidRPr="52B18AC9">
        <w:rPr>
          <w:rFonts w:ascii="Arial" w:hAnsi="Arial" w:cs="Arial"/>
        </w:rPr>
        <w:t xml:space="preserve"> a jeho subdodávatelia sú povinn</w:t>
      </w:r>
      <w:r w:rsidR="00361198" w:rsidRPr="52B18AC9">
        <w:rPr>
          <w:rFonts w:ascii="Arial" w:hAnsi="Arial" w:cs="Arial"/>
        </w:rPr>
        <w:t>í dodržiavať protikorupčnú doložku (Príloha č.</w:t>
      </w:r>
      <w:r w:rsidR="0060635A" w:rsidRPr="52B18AC9">
        <w:rPr>
          <w:rFonts w:ascii="Arial" w:hAnsi="Arial" w:cs="Arial"/>
        </w:rPr>
        <w:t> </w:t>
      </w:r>
      <w:r w:rsidR="00361198" w:rsidRPr="52B18AC9">
        <w:rPr>
          <w:rFonts w:ascii="Arial" w:hAnsi="Arial" w:cs="Arial"/>
        </w:rPr>
        <w:t>6 tejto Zmluvy</w:t>
      </w:r>
      <w:r w:rsidR="00CD0328" w:rsidRPr="52B18AC9">
        <w:rPr>
          <w:rFonts w:ascii="Arial" w:hAnsi="Arial" w:cs="Arial"/>
        </w:rPr>
        <w:t>)</w:t>
      </w:r>
      <w:r w:rsidR="22F8479D" w:rsidRPr="52B18AC9">
        <w:rPr>
          <w:rFonts w:ascii="Arial" w:hAnsi="Arial" w:cs="Arial"/>
        </w:rPr>
        <w:t>.</w:t>
      </w:r>
    </w:p>
    <w:p w14:paraId="2AA824AE" w14:textId="34F5B490" w:rsidR="00143C6B" w:rsidRDefault="00A8515C" w:rsidP="00143C6B">
      <w:pPr>
        <w:keepNext/>
        <w:widowControl w:val="0"/>
        <w:jc w:val="center"/>
        <w:rPr>
          <w:rFonts w:ascii="Arial" w:hAnsi="Arial" w:cs="Arial"/>
        </w:rPr>
      </w:pPr>
      <w:r w:rsidRPr="00144AEE">
        <w:rPr>
          <w:rFonts w:ascii="Arial" w:hAnsi="Arial" w:cs="Arial"/>
        </w:rPr>
        <w:br/>
        <w:t xml:space="preserve">Článok 4 </w:t>
      </w:r>
      <w:r w:rsidRPr="00144AEE">
        <w:rPr>
          <w:rFonts w:ascii="Arial" w:hAnsi="Arial" w:cs="Arial"/>
        </w:rPr>
        <w:br/>
        <w:t xml:space="preserve">Nadobudnutie vlastníckeho práva a nebezpečenstvo škody </w:t>
      </w:r>
      <w:r w:rsidRPr="00144AEE">
        <w:rPr>
          <w:rFonts w:ascii="Arial" w:hAnsi="Arial" w:cs="Arial"/>
        </w:rPr>
        <w:br/>
      </w:r>
      <w:r w:rsidRPr="00144AEE">
        <w:rPr>
          <w:rFonts w:ascii="Arial" w:hAnsi="Arial" w:cs="Arial"/>
        </w:rPr>
        <w:br/>
        <w:t>4.1</w:t>
      </w:r>
    </w:p>
    <w:p w14:paraId="30161C77" w14:textId="07810AC3" w:rsidR="0067470A" w:rsidRDefault="00A8515C" w:rsidP="00340162">
      <w:pPr>
        <w:keepNext/>
        <w:widowControl w:val="0"/>
        <w:jc w:val="both"/>
        <w:rPr>
          <w:rFonts w:ascii="Arial" w:hAnsi="Arial" w:cs="Arial"/>
        </w:rPr>
      </w:pPr>
      <w:r w:rsidRPr="00144AEE">
        <w:rPr>
          <w:rFonts w:ascii="Arial" w:hAnsi="Arial" w:cs="Arial"/>
        </w:rPr>
        <w:br/>
        <w:t xml:space="preserve">Dodaním </w:t>
      </w:r>
      <w:r w:rsidR="009355AB">
        <w:rPr>
          <w:rFonts w:ascii="Arial" w:hAnsi="Arial" w:cs="Arial"/>
        </w:rPr>
        <w:t>edukačných publikácií</w:t>
      </w:r>
      <w:r w:rsidRPr="00144AEE">
        <w:rPr>
          <w:rFonts w:ascii="Arial" w:hAnsi="Arial" w:cs="Arial"/>
        </w:rPr>
        <w:t xml:space="preserve"> podľa Prílohy č. 1 tejto </w:t>
      </w:r>
      <w:r w:rsidR="0076151C">
        <w:rPr>
          <w:rFonts w:ascii="Arial" w:hAnsi="Arial" w:cs="Arial"/>
        </w:rPr>
        <w:t>Z</w:t>
      </w:r>
      <w:r w:rsidRPr="00144AEE">
        <w:rPr>
          <w:rFonts w:ascii="Arial" w:hAnsi="Arial" w:cs="Arial"/>
        </w:rPr>
        <w:t xml:space="preserve">mluvy, v mieste dodania podľa </w:t>
      </w:r>
      <w:r w:rsidR="00173AEB" w:rsidRPr="00144AEE">
        <w:rPr>
          <w:rFonts w:ascii="Arial" w:hAnsi="Arial" w:cs="Arial"/>
        </w:rPr>
        <w:t xml:space="preserve">Prílohy č. 1 tejto </w:t>
      </w:r>
      <w:r w:rsidR="0076151C">
        <w:rPr>
          <w:rFonts w:ascii="Arial" w:hAnsi="Arial" w:cs="Arial"/>
        </w:rPr>
        <w:t>Z</w:t>
      </w:r>
      <w:r w:rsidR="00173AEB" w:rsidRPr="00144AEE">
        <w:rPr>
          <w:rFonts w:ascii="Arial" w:hAnsi="Arial" w:cs="Arial"/>
        </w:rPr>
        <w:t>mluvy</w:t>
      </w:r>
      <w:r w:rsidR="00173AEB">
        <w:rPr>
          <w:rFonts w:ascii="Arial" w:hAnsi="Arial" w:cs="Arial"/>
        </w:rPr>
        <w:t>,</w:t>
      </w:r>
      <w:r w:rsidR="0067470A">
        <w:rPr>
          <w:rFonts w:ascii="Arial" w:hAnsi="Arial" w:cs="Arial"/>
        </w:rPr>
        <w:t xml:space="preserve"> </w:t>
      </w:r>
      <w:r w:rsidRPr="00144AEE">
        <w:rPr>
          <w:rFonts w:ascii="Arial" w:hAnsi="Arial" w:cs="Arial"/>
        </w:rPr>
        <w:t>prechádza vlastnícke právo</w:t>
      </w:r>
      <w:r w:rsidR="00E02A8F">
        <w:rPr>
          <w:rFonts w:ascii="Arial" w:hAnsi="Arial" w:cs="Arial"/>
        </w:rPr>
        <w:t xml:space="preserve"> </w:t>
      </w:r>
      <w:r w:rsidR="00F94085">
        <w:rPr>
          <w:rFonts w:ascii="Arial" w:hAnsi="Arial" w:cs="Arial"/>
        </w:rPr>
        <w:t>na Objednávateľa, v</w:t>
      </w:r>
      <w:r w:rsidR="00D1780B">
        <w:rPr>
          <w:rFonts w:ascii="Arial" w:hAnsi="Arial" w:cs="Arial"/>
        </w:rPr>
        <w:t> </w:t>
      </w:r>
      <w:r w:rsidR="00F94085">
        <w:rPr>
          <w:rFonts w:ascii="Arial" w:hAnsi="Arial" w:cs="Arial"/>
        </w:rPr>
        <w:t>prípad</w:t>
      </w:r>
      <w:r w:rsidR="00D1780B">
        <w:rPr>
          <w:rFonts w:ascii="Arial" w:hAnsi="Arial" w:cs="Arial"/>
        </w:rPr>
        <w:t xml:space="preserve">och </w:t>
      </w:r>
      <w:r w:rsidR="00F94085" w:rsidRPr="00F94085">
        <w:rPr>
          <w:rFonts w:ascii="Arial" w:hAnsi="Arial" w:cs="Arial"/>
        </w:rPr>
        <w:t>podľa bodu 4.2 písm. b) tejto Zmluvy</w:t>
      </w:r>
      <w:r w:rsidR="00D1780B">
        <w:rPr>
          <w:rFonts w:ascii="Arial" w:hAnsi="Arial" w:cs="Arial"/>
        </w:rPr>
        <w:t xml:space="preserve"> následne</w:t>
      </w:r>
      <w:r w:rsidR="00F94085" w:rsidRPr="00F94085">
        <w:rPr>
          <w:rFonts w:ascii="Arial" w:hAnsi="Arial" w:cs="Arial"/>
        </w:rPr>
        <w:t xml:space="preserve"> </w:t>
      </w:r>
      <w:r w:rsidR="00E02A8F">
        <w:rPr>
          <w:rFonts w:ascii="Arial" w:hAnsi="Arial" w:cs="Arial"/>
        </w:rPr>
        <w:t>z Objednávateľa</w:t>
      </w:r>
      <w:r w:rsidR="00431E3D">
        <w:rPr>
          <w:rFonts w:ascii="Arial" w:hAnsi="Arial" w:cs="Arial"/>
        </w:rPr>
        <w:t xml:space="preserve"> na </w:t>
      </w:r>
      <w:r w:rsidR="00E02A8F">
        <w:rPr>
          <w:rFonts w:ascii="Arial" w:hAnsi="Arial" w:cs="Arial"/>
        </w:rPr>
        <w:t>Nadobúdat</w:t>
      </w:r>
      <w:r w:rsidR="00431E3D">
        <w:rPr>
          <w:rFonts w:ascii="Arial" w:hAnsi="Arial" w:cs="Arial"/>
        </w:rPr>
        <w:t>eľa</w:t>
      </w:r>
      <w:r w:rsidR="0045210D">
        <w:rPr>
          <w:rFonts w:ascii="Arial" w:hAnsi="Arial" w:cs="Arial"/>
        </w:rPr>
        <w:t>.</w:t>
      </w:r>
      <w:r w:rsidRPr="00144AEE">
        <w:rPr>
          <w:rFonts w:ascii="Arial" w:hAnsi="Arial" w:cs="Arial"/>
        </w:rPr>
        <w:t xml:space="preserve"> Dodaním </w:t>
      </w:r>
      <w:r w:rsidR="009355AB">
        <w:rPr>
          <w:rFonts w:ascii="Arial" w:hAnsi="Arial" w:cs="Arial"/>
        </w:rPr>
        <w:t>edukačných publikácií</w:t>
      </w:r>
      <w:r w:rsidRPr="00144AEE">
        <w:rPr>
          <w:rFonts w:ascii="Arial" w:hAnsi="Arial" w:cs="Arial"/>
        </w:rPr>
        <w:t xml:space="preserve"> na účely tejto </w:t>
      </w:r>
      <w:r w:rsidR="0076151C">
        <w:rPr>
          <w:rFonts w:ascii="Arial" w:hAnsi="Arial" w:cs="Arial"/>
        </w:rPr>
        <w:t>Z</w:t>
      </w:r>
      <w:r w:rsidRPr="00144AEE">
        <w:rPr>
          <w:rFonts w:ascii="Arial" w:hAnsi="Arial" w:cs="Arial"/>
        </w:rPr>
        <w:t xml:space="preserve">mluvy sa rozumie akt podpisu Preberacieho protokolu oprávnenou osobou </w:t>
      </w:r>
      <w:r w:rsidR="00B96AAC">
        <w:rPr>
          <w:rFonts w:ascii="Arial" w:hAnsi="Arial" w:cs="Arial"/>
        </w:rPr>
        <w:t xml:space="preserve">Nadobúdateľa </w:t>
      </w:r>
      <w:r w:rsidRPr="00144AEE">
        <w:rPr>
          <w:rFonts w:ascii="Arial" w:hAnsi="Arial" w:cs="Arial"/>
        </w:rPr>
        <w:t xml:space="preserve">podľa </w:t>
      </w:r>
      <w:r w:rsidR="00B96AAC">
        <w:rPr>
          <w:rFonts w:ascii="Arial" w:hAnsi="Arial" w:cs="Arial"/>
        </w:rPr>
        <w:t>P</w:t>
      </w:r>
      <w:r w:rsidR="0088029A">
        <w:rPr>
          <w:rFonts w:ascii="Arial" w:hAnsi="Arial" w:cs="Arial"/>
        </w:rPr>
        <w:t xml:space="preserve">rílohy č. 1 tejto </w:t>
      </w:r>
      <w:r w:rsidR="0076151C">
        <w:rPr>
          <w:rFonts w:ascii="Arial" w:hAnsi="Arial" w:cs="Arial"/>
        </w:rPr>
        <w:t>Z</w:t>
      </w:r>
      <w:r w:rsidR="0088029A">
        <w:rPr>
          <w:rFonts w:ascii="Arial" w:hAnsi="Arial" w:cs="Arial"/>
        </w:rPr>
        <w:t>mluvy</w:t>
      </w:r>
      <w:r w:rsidRPr="00144AEE">
        <w:rPr>
          <w:rFonts w:ascii="Arial" w:hAnsi="Arial" w:cs="Arial"/>
        </w:rPr>
        <w:t xml:space="preserve">. </w:t>
      </w:r>
    </w:p>
    <w:p w14:paraId="15418209" w14:textId="5CAE1E7F" w:rsidR="0045210D" w:rsidRDefault="0045210D" w:rsidP="0045210D">
      <w:pPr>
        <w:keepNext/>
        <w:widowControl w:val="0"/>
        <w:jc w:val="center"/>
        <w:rPr>
          <w:rFonts w:ascii="Arial" w:hAnsi="Arial" w:cs="Arial"/>
        </w:rPr>
      </w:pPr>
      <w:r w:rsidRPr="00144AEE">
        <w:rPr>
          <w:rFonts w:ascii="Arial" w:hAnsi="Arial" w:cs="Arial"/>
        </w:rPr>
        <w:t>4.</w:t>
      </w:r>
      <w:r>
        <w:rPr>
          <w:rFonts w:ascii="Arial" w:hAnsi="Arial" w:cs="Arial"/>
        </w:rPr>
        <w:t>2</w:t>
      </w:r>
    </w:p>
    <w:p w14:paraId="35F78D2C" w14:textId="77777777" w:rsidR="001965DA" w:rsidRDefault="0045210D" w:rsidP="006C3F62">
      <w:pPr>
        <w:keepNext/>
        <w:widowControl w:val="0"/>
        <w:jc w:val="both"/>
        <w:rPr>
          <w:rFonts w:ascii="Arial" w:hAnsi="Arial" w:cs="Arial"/>
        </w:rPr>
      </w:pPr>
      <w:r w:rsidRPr="00144AEE">
        <w:rPr>
          <w:rFonts w:ascii="Arial" w:hAnsi="Arial" w:cs="Arial"/>
        </w:rPr>
        <w:br/>
      </w:r>
      <w:r>
        <w:rPr>
          <w:rFonts w:ascii="Arial" w:hAnsi="Arial" w:cs="Arial"/>
        </w:rPr>
        <w:t>Prevzatím</w:t>
      </w:r>
      <w:r w:rsidRPr="00144AEE">
        <w:rPr>
          <w:rFonts w:ascii="Arial" w:hAnsi="Arial" w:cs="Arial"/>
        </w:rPr>
        <w:t xml:space="preserve"> </w:t>
      </w:r>
      <w:r>
        <w:rPr>
          <w:rFonts w:ascii="Arial" w:hAnsi="Arial" w:cs="Arial"/>
        </w:rPr>
        <w:t>edukačných publikácií</w:t>
      </w:r>
      <w:r w:rsidRPr="00144AEE">
        <w:rPr>
          <w:rFonts w:ascii="Arial" w:hAnsi="Arial" w:cs="Arial"/>
        </w:rPr>
        <w:t xml:space="preserve"> </w:t>
      </w:r>
      <w:r>
        <w:rPr>
          <w:rFonts w:ascii="Arial" w:hAnsi="Arial" w:cs="Arial"/>
        </w:rPr>
        <w:t>na základe Preberacieho protokolu</w:t>
      </w:r>
      <w:r w:rsidR="004E0284">
        <w:rPr>
          <w:rFonts w:ascii="Arial" w:hAnsi="Arial" w:cs="Arial"/>
        </w:rPr>
        <w:t xml:space="preserve"> prechádza</w:t>
      </w:r>
      <w:r w:rsidR="001965DA">
        <w:rPr>
          <w:rFonts w:ascii="Arial" w:hAnsi="Arial" w:cs="Arial"/>
        </w:rPr>
        <w:t>:</w:t>
      </w:r>
    </w:p>
    <w:p w14:paraId="1A472625" w14:textId="2F2D4742" w:rsidR="00614433" w:rsidRPr="005C0E92" w:rsidRDefault="00FA7CD0" w:rsidP="000F3FAF">
      <w:pPr>
        <w:pStyle w:val="Odsekzoznamu"/>
        <w:keepNext/>
        <w:widowControl w:val="0"/>
        <w:numPr>
          <w:ilvl w:val="0"/>
          <w:numId w:val="12"/>
        </w:numPr>
        <w:jc w:val="both"/>
        <w:rPr>
          <w:rFonts w:ascii="Arial" w:hAnsi="Arial" w:cs="Arial"/>
        </w:rPr>
      </w:pPr>
      <w:r w:rsidRPr="005C0E92">
        <w:rPr>
          <w:rFonts w:ascii="Arial" w:hAnsi="Arial" w:cs="Arial"/>
        </w:rPr>
        <w:t>správa</w:t>
      </w:r>
      <w:r>
        <w:rPr>
          <w:rFonts w:ascii="Arial" w:hAnsi="Arial" w:cs="Arial"/>
        </w:rPr>
        <w:t xml:space="preserve"> </w:t>
      </w:r>
      <w:r w:rsidR="006A3FCF" w:rsidRPr="005C0E92">
        <w:rPr>
          <w:rFonts w:ascii="Arial" w:hAnsi="Arial" w:cs="Arial"/>
        </w:rPr>
        <w:t xml:space="preserve">na subjekt </w:t>
      </w:r>
      <w:r w:rsidR="00E70CA4" w:rsidRPr="005C0E92">
        <w:rPr>
          <w:rFonts w:ascii="Arial" w:hAnsi="Arial" w:cs="Arial"/>
        </w:rPr>
        <w:t xml:space="preserve">podľa §13 </w:t>
      </w:r>
      <w:r w:rsidR="00784047" w:rsidRPr="005C0E92">
        <w:rPr>
          <w:rFonts w:ascii="Arial" w:hAnsi="Arial" w:cs="Arial"/>
        </w:rPr>
        <w:t xml:space="preserve">ods. 8 písm. a) </w:t>
      </w:r>
      <w:r w:rsidR="00E70CA4" w:rsidRPr="005C0E92">
        <w:rPr>
          <w:rFonts w:ascii="Arial" w:hAnsi="Arial" w:cs="Arial"/>
        </w:rPr>
        <w:t>zákona</w:t>
      </w:r>
      <w:r w:rsidR="00592C59" w:rsidRPr="005C0E92">
        <w:rPr>
          <w:rFonts w:ascii="Arial" w:hAnsi="Arial" w:cs="Arial"/>
        </w:rPr>
        <w:t xml:space="preserve"> </w:t>
      </w:r>
      <w:r w:rsidR="0071791E" w:rsidRPr="005C0E92">
        <w:rPr>
          <w:rFonts w:ascii="Arial" w:hAnsi="Arial" w:cs="Arial"/>
        </w:rPr>
        <w:t>č. 245/2008Z. z. o výchove a</w:t>
      </w:r>
      <w:r w:rsidR="0060635A">
        <w:rPr>
          <w:rFonts w:ascii="Arial" w:hAnsi="Arial" w:cs="Arial"/>
        </w:rPr>
        <w:t> </w:t>
      </w:r>
      <w:r w:rsidR="0071791E" w:rsidRPr="005C0E92">
        <w:rPr>
          <w:rFonts w:ascii="Arial" w:hAnsi="Arial" w:cs="Arial"/>
        </w:rPr>
        <w:t xml:space="preserve">vzdelávaní (školský zákon) a o zmene a doplnení  niektorých zákonov v znení neskorších predpisov </w:t>
      </w:r>
    </w:p>
    <w:p w14:paraId="7FB7B94D" w14:textId="1AAB4D12" w:rsidR="0060635A" w:rsidRDefault="00FA7CD0" w:rsidP="0006131E">
      <w:pPr>
        <w:pStyle w:val="Odsekzoznamu"/>
        <w:keepNext/>
        <w:widowControl w:val="0"/>
        <w:numPr>
          <w:ilvl w:val="0"/>
          <w:numId w:val="12"/>
        </w:numPr>
        <w:jc w:val="both"/>
        <w:rPr>
          <w:rFonts w:ascii="Arial" w:hAnsi="Arial" w:cs="Arial"/>
        </w:rPr>
      </w:pPr>
      <w:r w:rsidRPr="005C0E92">
        <w:rPr>
          <w:rFonts w:ascii="Arial" w:hAnsi="Arial" w:cs="Arial"/>
        </w:rPr>
        <w:t xml:space="preserve">vlastnícke právo </w:t>
      </w:r>
      <w:r w:rsidR="000F3FAF" w:rsidRPr="005C0E92">
        <w:rPr>
          <w:rFonts w:ascii="Arial" w:hAnsi="Arial" w:cs="Arial"/>
        </w:rPr>
        <w:t xml:space="preserve">na subjekt podľa §13 ods. 8 písm. </w:t>
      </w:r>
      <w:r w:rsidR="000F3FAF" w:rsidRPr="001429DF">
        <w:rPr>
          <w:rFonts w:ascii="Arial" w:hAnsi="Arial" w:cs="Arial"/>
          <w:strike/>
        </w:rPr>
        <w:t>a</w:t>
      </w:r>
      <w:r w:rsidR="001429DF">
        <w:rPr>
          <w:rFonts w:ascii="Arial" w:hAnsi="Arial" w:cs="Arial"/>
        </w:rPr>
        <w:t xml:space="preserve"> </w:t>
      </w:r>
      <w:r w:rsidR="001429DF" w:rsidRPr="001429DF">
        <w:rPr>
          <w:rFonts w:ascii="Arial" w:hAnsi="Arial" w:cs="Arial"/>
          <w:color w:val="EE0000"/>
        </w:rPr>
        <w:t>b</w:t>
      </w:r>
      <w:r w:rsidR="000F3FAF" w:rsidRPr="005C0E92">
        <w:rPr>
          <w:rFonts w:ascii="Arial" w:hAnsi="Arial" w:cs="Arial"/>
        </w:rPr>
        <w:t>) zákona č. 245/2008Z. z. o</w:t>
      </w:r>
      <w:r w:rsidR="0060635A">
        <w:rPr>
          <w:rFonts w:ascii="Arial" w:hAnsi="Arial" w:cs="Arial"/>
        </w:rPr>
        <w:t> </w:t>
      </w:r>
      <w:r w:rsidR="000F3FAF" w:rsidRPr="005C0E92">
        <w:rPr>
          <w:rFonts w:ascii="Arial" w:hAnsi="Arial" w:cs="Arial"/>
        </w:rPr>
        <w:t>výchove a vzdelávaní (školský zákon) a o zmene a doplnení  niektorých zákonov v znení neskorších predpisov</w:t>
      </w:r>
      <w:r w:rsidR="00825169">
        <w:rPr>
          <w:rFonts w:ascii="Arial" w:hAnsi="Arial" w:cs="Arial"/>
        </w:rPr>
        <w:t>.</w:t>
      </w:r>
    </w:p>
    <w:p w14:paraId="64FD9E82" w14:textId="77777777" w:rsidR="0060635A" w:rsidRDefault="00A8515C" w:rsidP="0060635A">
      <w:pPr>
        <w:keepNext/>
        <w:widowControl w:val="0"/>
        <w:spacing w:after="0"/>
        <w:jc w:val="center"/>
        <w:rPr>
          <w:rFonts w:ascii="Arial" w:hAnsi="Arial" w:cs="Arial"/>
        </w:rPr>
      </w:pPr>
      <w:r w:rsidRPr="005C0E92">
        <w:br/>
      </w:r>
      <w:r w:rsidRPr="0060635A">
        <w:rPr>
          <w:rFonts w:ascii="Arial" w:hAnsi="Arial" w:cs="Arial"/>
        </w:rPr>
        <w:t>Článok 5</w:t>
      </w:r>
    </w:p>
    <w:p w14:paraId="747DBFF5" w14:textId="4BB33499" w:rsidR="00E10794" w:rsidRPr="0060635A" w:rsidRDefault="00A8515C" w:rsidP="0060635A">
      <w:pPr>
        <w:keepNext/>
        <w:widowControl w:val="0"/>
        <w:jc w:val="center"/>
        <w:rPr>
          <w:rFonts w:ascii="Arial" w:hAnsi="Arial" w:cs="Arial"/>
        </w:rPr>
      </w:pPr>
      <w:r w:rsidRPr="0060635A">
        <w:rPr>
          <w:rFonts w:ascii="Arial" w:hAnsi="Arial" w:cs="Arial"/>
        </w:rPr>
        <w:t>Kontrola, audit, overovanie na mieste</w:t>
      </w:r>
      <w:r w:rsidRPr="0060635A">
        <w:rPr>
          <w:rFonts w:ascii="Arial" w:hAnsi="Arial" w:cs="Arial"/>
        </w:rPr>
        <w:br/>
      </w:r>
      <w:r w:rsidRPr="0060635A">
        <w:rPr>
          <w:rFonts w:ascii="Arial" w:hAnsi="Arial" w:cs="Arial"/>
        </w:rPr>
        <w:br/>
        <w:t>5.1</w:t>
      </w:r>
    </w:p>
    <w:p w14:paraId="35280342" w14:textId="5A0E37BF" w:rsidR="00144AEE" w:rsidRDefault="00A8515C" w:rsidP="00BF1C16">
      <w:pPr>
        <w:spacing w:after="0"/>
        <w:jc w:val="both"/>
        <w:rPr>
          <w:rFonts w:ascii="Arial" w:hAnsi="Arial" w:cs="Arial"/>
        </w:rPr>
      </w:pPr>
      <w:r w:rsidRPr="00144AEE">
        <w:rPr>
          <w:rFonts w:ascii="Arial" w:hAnsi="Arial" w:cs="Arial"/>
        </w:rPr>
        <w:br/>
        <w:t>Dodávateľ je povinný poskytnúť súčinnosť pri vykonávaní finančnej kontroly, strpieť výkon kontroly/auditu súvisiaceho s</w:t>
      </w:r>
      <w:r w:rsidR="007A1642">
        <w:rPr>
          <w:rFonts w:ascii="Arial" w:hAnsi="Arial" w:cs="Arial"/>
        </w:rPr>
        <w:t> </w:t>
      </w:r>
      <w:r w:rsidRPr="00144AEE">
        <w:rPr>
          <w:rFonts w:ascii="Arial" w:hAnsi="Arial" w:cs="Arial"/>
        </w:rPr>
        <w:t>dodávan</w:t>
      </w:r>
      <w:r w:rsidR="007A1642">
        <w:rPr>
          <w:rFonts w:ascii="Arial" w:hAnsi="Arial" w:cs="Arial"/>
        </w:rPr>
        <w:t>ými</w:t>
      </w:r>
      <w:r w:rsidRPr="00144AEE">
        <w:rPr>
          <w:rFonts w:ascii="Arial" w:hAnsi="Arial" w:cs="Arial"/>
        </w:rPr>
        <w:t xml:space="preserve"> </w:t>
      </w:r>
      <w:r w:rsidR="007A1642">
        <w:rPr>
          <w:rFonts w:ascii="Arial" w:hAnsi="Arial" w:cs="Arial"/>
        </w:rPr>
        <w:t>edukačnými publikáci</w:t>
      </w:r>
      <w:r w:rsidR="002E1DB6">
        <w:rPr>
          <w:rFonts w:ascii="Arial" w:hAnsi="Arial" w:cs="Arial"/>
        </w:rPr>
        <w:t>ami</w:t>
      </w:r>
      <w:r w:rsidRPr="00144AEE">
        <w:rPr>
          <w:rFonts w:ascii="Arial" w:hAnsi="Arial" w:cs="Arial"/>
        </w:rPr>
        <w:t>, a</w:t>
      </w:r>
      <w:r w:rsidR="00BF1C16">
        <w:rPr>
          <w:rFonts w:ascii="Arial" w:hAnsi="Arial" w:cs="Arial"/>
        </w:rPr>
        <w:t> </w:t>
      </w:r>
      <w:r w:rsidRPr="00144AEE">
        <w:rPr>
          <w:rFonts w:ascii="Arial" w:hAnsi="Arial" w:cs="Arial"/>
        </w:rPr>
        <w:t>to</w:t>
      </w:r>
      <w:r w:rsidR="00BF1C16">
        <w:rPr>
          <w:rFonts w:ascii="Arial" w:hAnsi="Arial" w:cs="Arial"/>
        </w:rPr>
        <w:t xml:space="preserve"> </w:t>
      </w:r>
      <w:r w:rsidRPr="00144AEE">
        <w:rPr>
          <w:rFonts w:ascii="Arial" w:hAnsi="Arial" w:cs="Arial"/>
        </w:rPr>
        <w:t xml:space="preserve">oprávnenými osobami na výkon tejto kontroly/auditu. Oprávnené osoby na </w:t>
      </w:r>
      <w:r w:rsidR="009D1E1E" w:rsidRPr="00574982">
        <w:rPr>
          <w:rFonts w:ascii="Arial" w:hAnsi="Arial" w:cs="Arial"/>
        </w:rPr>
        <w:t>v</w:t>
      </w:r>
      <w:r w:rsidRPr="00144AEE">
        <w:rPr>
          <w:rFonts w:ascii="Arial" w:hAnsi="Arial" w:cs="Arial"/>
        </w:rPr>
        <w:t>ýkon kontroly/auditu sú</w:t>
      </w:r>
      <w:r w:rsidR="0060635A">
        <w:rPr>
          <w:rFonts w:ascii="Arial" w:hAnsi="Arial" w:cs="Arial"/>
        </w:rPr>
        <w:t> </w:t>
      </w:r>
      <w:r w:rsidRPr="00144AEE">
        <w:rPr>
          <w:rFonts w:ascii="Arial" w:hAnsi="Arial" w:cs="Arial"/>
        </w:rPr>
        <w:t>najmä:</w:t>
      </w:r>
    </w:p>
    <w:p w14:paraId="0886E612" w14:textId="77777777" w:rsidR="00BF1C16" w:rsidRDefault="00BF1C16" w:rsidP="00BF1C16">
      <w:pPr>
        <w:spacing w:after="0"/>
        <w:rPr>
          <w:rFonts w:ascii="Arial" w:hAnsi="Arial" w:cs="Arial"/>
        </w:rPr>
      </w:pPr>
    </w:p>
    <w:p w14:paraId="4B891459" w14:textId="6EF31D85" w:rsidR="00264D92" w:rsidRDefault="6635B7A1" w:rsidP="00264D92">
      <w:pPr>
        <w:pStyle w:val="Odsekzoznamu"/>
        <w:numPr>
          <w:ilvl w:val="0"/>
          <w:numId w:val="14"/>
        </w:numPr>
        <w:spacing w:after="0"/>
        <w:ind w:left="426" w:hanging="426"/>
        <w:jc w:val="both"/>
        <w:rPr>
          <w:rFonts w:ascii="Arial" w:hAnsi="Arial" w:cs="Arial"/>
        </w:rPr>
      </w:pPr>
      <w:r w:rsidRPr="00264D92">
        <w:rPr>
          <w:rFonts w:ascii="Arial" w:hAnsi="Arial" w:cs="Arial"/>
        </w:rPr>
        <w:t>Objednávateľ</w:t>
      </w:r>
      <w:r w:rsidR="00A8515C" w:rsidRPr="00264D92">
        <w:rPr>
          <w:rFonts w:ascii="Arial" w:hAnsi="Arial" w:cs="Arial"/>
        </w:rPr>
        <w:t xml:space="preserve"> a ním poverené osoby,</w:t>
      </w:r>
    </w:p>
    <w:p w14:paraId="5B9E379C" w14:textId="77777777" w:rsidR="00264D92" w:rsidRDefault="00264D92" w:rsidP="00264D92">
      <w:pPr>
        <w:pStyle w:val="Odsekzoznamu"/>
        <w:numPr>
          <w:ilvl w:val="0"/>
          <w:numId w:val="14"/>
        </w:numPr>
        <w:spacing w:after="0"/>
        <w:ind w:left="426" w:hanging="426"/>
        <w:jc w:val="both"/>
        <w:rPr>
          <w:rFonts w:ascii="Arial" w:hAnsi="Arial" w:cs="Arial"/>
        </w:rPr>
      </w:pPr>
      <w:r w:rsidRPr="00264D92">
        <w:rPr>
          <w:rFonts w:ascii="Arial" w:hAnsi="Arial" w:cs="Arial"/>
        </w:rPr>
        <w:lastRenderedPageBreak/>
        <w:t>Národná implementačná a koordinačná autorita (NIKA) a ňou poverené osoby, </w:t>
      </w:r>
    </w:p>
    <w:p w14:paraId="597B68BC" w14:textId="46F86891" w:rsidR="00264D92" w:rsidRDefault="00A8515C" w:rsidP="00264D92">
      <w:pPr>
        <w:pStyle w:val="Odsekzoznamu"/>
        <w:numPr>
          <w:ilvl w:val="0"/>
          <w:numId w:val="14"/>
        </w:numPr>
        <w:spacing w:after="0"/>
        <w:ind w:left="426" w:hanging="426"/>
        <w:jc w:val="both"/>
        <w:rPr>
          <w:rFonts w:ascii="Arial" w:hAnsi="Arial" w:cs="Arial"/>
        </w:rPr>
      </w:pPr>
      <w:r w:rsidRPr="00264D92">
        <w:rPr>
          <w:rFonts w:ascii="Arial" w:hAnsi="Arial" w:cs="Arial"/>
        </w:rPr>
        <w:t>Úrad vlády Slovenskej republiky (kontrola podľa zákona č. 10/1996 Z. z. o kontrole v</w:t>
      </w:r>
      <w:r w:rsidR="00264D92">
        <w:rPr>
          <w:rFonts w:ascii="Arial" w:hAnsi="Arial" w:cs="Arial"/>
        </w:rPr>
        <w:t> </w:t>
      </w:r>
      <w:r w:rsidRPr="00264D92">
        <w:rPr>
          <w:rFonts w:ascii="Arial" w:hAnsi="Arial" w:cs="Arial"/>
        </w:rPr>
        <w:t xml:space="preserve">štátnej správe v znení neskorších predpisov) a ním poverené osoby, </w:t>
      </w:r>
    </w:p>
    <w:p w14:paraId="2A74AF69" w14:textId="62A407E9" w:rsidR="009D1E1E" w:rsidRDefault="00A8515C" w:rsidP="00264D92">
      <w:pPr>
        <w:pStyle w:val="Odsekzoznamu"/>
        <w:numPr>
          <w:ilvl w:val="0"/>
          <w:numId w:val="14"/>
        </w:numPr>
        <w:spacing w:after="0"/>
        <w:ind w:left="426" w:hanging="426"/>
        <w:jc w:val="both"/>
        <w:rPr>
          <w:rFonts w:ascii="Arial" w:hAnsi="Arial" w:cs="Arial"/>
        </w:rPr>
      </w:pPr>
      <w:r w:rsidRPr="00264D92">
        <w:rPr>
          <w:rFonts w:ascii="Arial" w:hAnsi="Arial" w:cs="Arial"/>
        </w:rPr>
        <w:t>Najvyšší kontrolný úrad Slovenskej republiky (kontrola podľa zákona č. 39/1993 Z. z. o Najvyššom kontrolnom úrade Slovenskej republiky v znení neskorších predpisov) a</w:t>
      </w:r>
      <w:r w:rsidR="0060635A" w:rsidRPr="00264D92">
        <w:rPr>
          <w:rFonts w:ascii="Arial" w:hAnsi="Arial" w:cs="Arial"/>
        </w:rPr>
        <w:t> </w:t>
      </w:r>
      <w:r w:rsidRPr="00264D92">
        <w:rPr>
          <w:rFonts w:ascii="Arial" w:hAnsi="Arial" w:cs="Arial"/>
        </w:rPr>
        <w:t xml:space="preserve">ním poverené osoby,  </w:t>
      </w:r>
    </w:p>
    <w:p w14:paraId="4314D18A" w14:textId="2873355D" w:rsidR="009D1E1E" w:rsidRDefault="00A8515C" w:rsidP="00264D92">
      <w:pPr>
        <w:pStyle w:val="Odsekzoznamu"/>
        <w:numPr>
          <w:ilvl w:val="0"/>
          <w:numId w:val="14"/>
        </w:numPr>
        <w:spacing w:after="0"/>
        <w:ind w:left="426" w:hanging="426"/>
        <w:jc w:val="both"/>
        <w:rPr>
          <w:rFonts w:ascii="Arial" w:hAnsi="Arial" w:cs="Arial"/>
        </w:rPr>
      </w:pPr>
      <w:r w:rsidRPr="00264D92">
        <w:rPr>
          <w:rFonts w:ascii="Arial" w:hAnsi="Arial" w:cs="Arial"/>
        </w:rPr>
        <w:t xml:space="preserve">Úrad pre verejné obstarávanie (dohľad podľa zákona o verejnom obstarávaní) a ním poverené osoby, </w:t>
      </w:r>
    </w:p>
    <w:p w14:paraId="7CE9A3BD" w14:textId="589A317F" w:rsidR="00FF5057" w:rsidRDefault="00A8515C" w:rsidP="00264D92">
      <w:pPr>
        <w:pStyle w:val="Odsekzoznamu"/>
        <w:numPr>
          <w:ilvl w:val="0"/>
          <w:numId w:val="14"/>
        </w:numPr>
        <w:spacing w:after="0"/>
        <w:ind w:left="426" w:hanging="426"/>
        <w:jc w:val="both"/>
        <w:rPr>
          <w:rFonts w:ascii="Arial" w:hAnsi="Arial" w:cs="Arial"/>
        </w:rPr>
      </w:pPr>
      <w:r w:rsidRPr="00264D92">
        <w:rPr>
          <w:rFonts w:ascii="Arial" w:hAnsi="Arial" w:cs="Arial"/>
        </w:rPr>
        <w:t>Protimonopolný úrad Slovenskej republiky (v rámci svojej pôsobnosti prešetrovanie a</w:t>
      </w:r>
      <w:r w:rsidR="00264D92">
        <w:rPr>
          <w:rFonts w:ascii="Arial" w:hAnsi="Arial" w:cs="Arial"/>
        </w:rPr>
        <w:t> </w:t>
      </w:r>
      <w:r w:rsidRPr="00264D92">
        <w:rPr>
          <w:rFonts w:ascii="Arial" w:hAnsi="Arial" w:cs="Arial"/>
        </w:rPr>
        <w:t>prípadne správne konanie podľa zákona č. 187/2021 Z. z. o ochrane hospodárskej súťaže</w:t>
      </w:r>
      <w:r w:rsidR="00144AEE" w:rsidRPr="00264D92">
        <w:rPr>
          <w:rFonts w:ascii="Arial" w:hAnsi="Arial" w:cs="Arial"/>
        </w:rPr>
        <w:t xml:space="preserve"> </w:t>
      </w:r>
      <w:r w:rsidRPr="00264D92">
        <w:rPr>
          <w:rFonts w:ascii="Arial" w:hAnsi="Arial" w:cs="Arial"/>
        </w:rPr>
        <w:t>a o zmene a doplnení niektorých zákonov</w:t>
      </w:r>
      <w:r w:rsidR="00684901" w:rsidRPr="00264D92">
        <w:rPr>
          <w:rFonts w:ascii="Arial" w:hAnsi="Arial" w:cs="Arial"/>
        </w:rPr>
        <w:t xml:space="preserve"> v znení neskorších predpisov</w:t>
      </w:r>
      <w:r w:rsidRPr="00264D92">
        <w:rPr>
          <w:rFonts w:ascii="Arial" w:hAnsi="Arial" w:cs="Arial"/>
        </w:rPr>
        <w:t>) a</w:t>
      </w:r>
      <w:r w:rsidR="00264D92">
        <w:rPr>
          <w:rFonts w:ascii="Arial" w:hAnsi="Arial" w:cs="Arial"/>
        </w:rPr>
        <w:t> </w:t>
      </w:r>
      <w:r w:rsidRPr="00264D92">
        <w:rPr>
          <w:rFonts w:ascii="Arial" w:hAnsi="Arial" w:cs="Arial"/>
        </w:rPr>
        <w:t xml:space="preserve">ním poverené osoby, </w:t>
      </w:r>
    </w:p>
    <w:p w14:paraId="1B2CBE22" w14:textId="77777777" w:rsidR="00264D92" w:rsidRDefault="0051203C" w:rsidP="00264D92">
      <w:pPr>
        <w:pStyle w:val="Odsekzoznamu"/>
        <w:numPr>
          <w:ilvl w:val="0"/>
          <w:numId w:val="14"/>
        </w:numPr>
        <w:spacing w:after="0"/>
        <w:ind w:left="426" w:hanging="426"/>
        <w:jc w:val="both"/>
        <w:rPr>
          <w:rFonts w:ascii="Arial" w:hAnsi="Arial" w:cs="Arial"/>
        </w:rPr>
      </w:pPr>
      <w:r w:rsidRPr="00264D92">
        <w:rPr>
          <w:rFonts w:ascii="Arial" w:hAnsi="Arial" w:cs="Arial"/>
        </w:rPr>
        <w:t>Splnomocnení zástupcovia Európskej komisie a Európskeho dvora audítorov,</w:t>
      </w:r>
    </w:p>
    <w:p w14:paraId="447C46A1" w14:textId="03B5FEFF" w:rsidR="00264D92" w:rsidRDefault="0051203C" w:rsidP="00264D92">
      <w:pPr>
        <w:pStyle w:val="Odsekzoznamu"/>
        <w:numPr>
          <w:ilvl w:val="0"/>
          <w:numId w:val="14"/>
        </w:numPr>
        <w:spacing w:after="0"/>
        <w:ind w:left="426" w:hanging="426"/>
        <w:jc w:val="both"/>
        <w:rPr>
          <w:rFonts w:ascii="Arial" w:hAnsi="Arial" w:cs="Arial"/>
        </w:rPr>
      </w:pPr>
      <w:r w:rsidRPr="00264D92">
        <w:rPr>
          <w:rFonts w:ascii="Arial" w:hAnsi="Arial" w:cs="Arial"/>
        </w:rPr>
        <w:t>Orgán zabezpečujúci ochranu finančných záujmov EÚ, </w:t>
      </w:r>
    </w:p>
    <w:p w14:paraId="15E33131" w14:textId="1CB009C3" w:rsidR="00264D92" w:rsidRDefault="0051203C" w:rsidP="00264D92">
      <w:pPr>
        <w:pStyle w:val="Odsekzoznamu"/>
        <w:numPr>
          <w:ilvl w:val="0"/>
          <w:numId w:val="14"/>
        </w:numPr>
        <w:spacing w:after="0"/>
        <w:ind w:left="426" w:hanging="426"/>
        <w:jc w:val="both"/>
        <w:rPr>
          <w:rFonts w:ascii="Arial" w:hAnsi="Arial" w:cs="Arial"/>
        </w:rPr>
      </w:pPr>
      <w:r w:rsidRPr="00264D92">
        <w:rPr>
          <w:rFonts w:ascii="Arial" w:hAnsi="Arial" w:cs="Arial"/>
        </w:rPr>
        <w:t>Európsky úrad pre boj proti podvodom podľa nariadení č. 883/2013 a č. 2185/96,  </w:t>
      </w:r>
    </w:p>
    <w:p w14:paraId="4028BA7D" w14:textId="27DA9973" w:rsidR="00264D92" w:rsidRDefault="0051203C" w:rsidP="00264D92">
      <w:pPr>
        <w:pStyle w:val="Odsekzoznamu"/>
        <w:numPr>
          <w:ilvl w:val="0"/>
          <w:numId w:val="14"/>
        </w:numPr>
        <w:spacing w:after="0"/>
        <w:ind w:left="426" w:hanging="426"/>
        <w:jc w:val="both"/>
        <w:rPr>
          <w:rFonts w:ascii="Arial" w:hAnsi="Arial" w:cs="Arial"/>
        </w:rPr>
      </w:pPr>
      <w:r w:rsidRPr="00264D92">
        <w:rPr>
          <w:rFonts w:ascii="Arial" w:hAnsi="Arial" w:cs="Arial"/>
        </w:rPr>
        <w:t>Európska prokuratúra podľa nariadenia 2017/1939 v rozsahu, v akom je</w:t>
      </w:r>
      <w:r w:rsidR="00264D92">
        <w:rPr>
          <w:rFonts w:ascii="Arial" w:hAnsi="Arial" w:cs="Arial"/>
        </w:rPr>
        <w:t> </w:t>
      </w:r>
      <w:r w:rsidRPr="00264D92">
        <w:rPr>
          <w:rFonts w:ascii="Arial" w:hAnsi="Arial" w:cs="Arial"/>
        </w:rPr>
        <w:t>Európska  prokurátora kompetentná, </w:t>
      </w:r>
    </w:p>
    <w:p w14:paraId="630B2D15" w14:textId="70060F20" w:rsidR="0051203C" w:rsidRPr="00264D92" w:rsidRDefault="0051203C" w:rsidP="00264D92">
      <w:pPr>
        <w:pStyle w:val="Odsekzoznamu"/>
        <w:numPr>
          <w:ilvl w:val="0"/>
          <w:numId w:val="14"/>
        </w:numPr>
        <w:spacing w:after="0"/>
        <w:ind w:left="426" w:hanging="426"/>
        <w:jc w:val="both"/>
        <w:rPr>
          <w:rFonts w:ascii="Arial" w:hAnsi="Arial" w:cs="Arial"/>
        </w:rPr>
      </w:pPr>
      <w:r w:rsidRPr="00264D92">
        <w:rPr>
          <w:rFonts w:ascii="Arial" w:hAnsi="Arial" w:cs="Arial"/>
        </w:rPr>
        <w:t>Európska obranná agentúra podľa č. 287 Zmluvy o fungovaní Európskej únie (ZFEÚ) a čl.</w:t>
      </w:r>
      <w:r w:rsidR="00ED07EE">
        <w:rPr>
          <w:rFonts w:ascii="Arial" w:hAnsi="Arial" w:cs="Arial"/>
        </w:rPr>
        <w:t xml:space="preserve"> </w:t>
      </w:r>
      <w:r w:rsidR="00ED07EE" w:rsidRPr="00ED07EE">
        <w:rPr>
          <w:rFonts w:ascii="Arial" w:hAnsi="Arial" w:cs="Arial"/>
        </w:rPr>
        <w:t>257 Nariadenia o rozpočtových pravidlách. </w:t>
      </w:r>
    </w:p>
    <w:p w14:paraId="0BD140A3" w14:textId="3ECD6701" w:rsidR="00FF5057" w:rsidRPr="00574982" w:rsidRDefault="00FF5057" w:rsidP="00B4421A">
      <w:pPr>
        <w:spacing w:after="0"/>
        <w:rPr>
          <w:rFonts w:ascii="Arial" w:hAnsi="Arial" w:cs="Arial"/>
        </w:rPr>
      </w:pPr>
    </w:p>
    <w:p w14:paraId="3DD412C3" w14:textId="3C6DCB0F" w:rsidR="00466B32" w:rsidRPr="00574982" w:rsidRDefault="00A8515C" w:rsidP="00466B32">
      <w:pPr>
        <w:spacing w:after="0"/>
        <w:jc w:val="center"/>
        <w:rPr>
          <w:rFonts w:ascii="Arial" w:hAnsi="Arial" w:cs="Arial"/>
        </w:rPr>
      </w:pPr>
      <w:r w:rsidRPr="00144AEE">
        <w:rPr>
          <w:rFonts w:ascii="Arial" w:hAnsi="Arial" w:cs="Arial"/>
        </w:rPr>
        <w:t xml:space="preserve"> </w:t>
      </w:r>
      <w:r w:rsidRPr="00144AEE">
        <w:rPr>
          <w:rFonts w:ascii="Arial" w:hAnsi="Arial" w:cs="Arial"/>
        </w:rPr>
        <w:br/>
        <w:t>5.2</w:t>
      </w:r>
    </w:p>
    <w:p w14:paraId="524D5A17" w14:textId="08822D1F" w:rsidR="00466B32" w:rsidRPr="00574982" w:rsidRDefault="00A8515C" w:rsidP="009D1E1E">
      <w:pPr>
        <w:spacing w:after="0"/>
        <w:jc w:val="both"/>
        <w:rPr>
          <w:rFonts w:ascii="Arial" w:hAnsi="Arial" w:cs="Arial"/>
        </w:rPr>
      </w:pPr>
      <w:r w:rsidRPr="00144AEE">
        <w:rPr>
          <w:rFonts w:ascii="Arial" w:hAnsi="Arial" w:cs="Arial"/>
        </w:rPr>
        <w:br/>
        <w:t>Dodávateľ sa zaväzuje uchovávať akúkoľvek dokumentáciu súvisiacu s</w:t>
      </w:r>
      <w:r w:rsidR="001E0DEE">
        <w:rPr>
          <w:rFonts w:ascii="Arial" w:hAnsi="Arial" w:cs="Arial"/>
        </w:rPr>
        <w:t> </w:t>
      </w:r>
      <w:r w:rsidRPr="00144AEE">
        <w:rPr>
          <w:rFonts w:ascii="Arial" w:hAnsi="Arial" w:cs="Arial"/>
        </w:rPr>
        <w:t>Predmetom</w:t>
      </w:r>
      <w:r w:rsidR="001E0DEE">
        <w:rPr>
          <w:rFonts w:ascii="Arial" w:hAnsi="Arial" w:cs="Arial"/>
        </w:rPr>
        <w:t xml:space="preserve"> tejto</w:t>
      </w:r>
      <w:r w:rsidRPr="00144AEE">
        <w:rPr>
          <w:rFonts w:ascii="Arial" w:hAnsi="Arial" w:cs="Arial"/>
        </w:rPr>
        <w:t xml:space="preserve"> Zmluvy podľa tejto </w:t>
      </w:r>
      <w:r w:rsidR="009708EA">
        <w:rPr>
          <w:rFonts w:ascii="Arial" w:hAnsi="Arial" w:cs="Arial"/>
        </w:rPr>
        <w:t>Z</w:t>
      </w:r>
      <w:r w:rsidRPr="00144AEE">
        <w:rPr>
          <w:rFonts w:ascii="Arial" w:hAnsi="Arial" w:cs="Arial"/>
        </w:rPr>
        <w:t xml:space="preserve">mluvy minimálne </w:t>
      </w:r>
      <w:r w:rsidR="00997905">
        <w:rPr>
          <w:rFonts w:ascii="Arial" w:hAnsi="Arial" w:cs="Arial"/>
        </w:rPr>
        <w:t>10</w:t>
      </w:r>
      <w:r w:rsidR="008109D7">
        <w:rPr>
          <w:rFonts w:ascii="Arial" w:hAnsi="Arial" w:cs="Arial"/>
        </w:rPr>
        <w:t xml:space="preserve"> rokov odo dňa dodania </w:t>
      </w:r>
      <w:r w:rsidR="00856EF3">
        <w:rPr>
          <w:rFonts w:ascii="Arial" w:hAnsi="Arial" w:cs="Arial"/>
        </w:rPr>
        <w:t>P</w:t>
      </w:r>
      <w:r w:rsidR="008109D7">
        <w:rPr>
          <w:rFonts w:ascii="Arial" w:hAnsi="Arial" w:cs="Arial"/>
        </w:rPr>
        <w:t xml:space="preserve">redmetu </w:t>
      </w:r>
      <w:r w:rsidR="00B305D5">
        <w:rPr>
          <w:rFonts w:ascii="Arial" w:hAnsi="Arial" w:cs="Arial"/>
        </w:rPr>
        <w:t xml:space="preserve">tejto </w:t>
      </w:r>
      <w:r w:rsidR="008109D7">
        <w:rPr>
          <w:rFonts w:ascii="Arial" w:hAnsi="Arial" w:cs="Arial"/>
        </w:rPr>
        <w:t>Zmluvy</w:t>
      </w:r>
      <w:r w:rsidRPr="00144AEE">
        <w:rPr>
          <w:rFonts w:ascii="Arial" w:hAnsi="Arial" w:cs="Arial"/>
        </w:rPr>
        <w:t>.</w:t>
      </w:r>
    </w:p>
    <w:p w14:paraId="1A2F6908" w14:textId="0C8A5BC5" w:rsidR="00466B32" w:rsidRPr="00574982" w:rsidRDefault="00A8515C" w:rsidP="00466B32">
      <w:pPr>
        <w:spacing w:after="0"/>
        <w:jc w:val="center"/>
        <w:rPr>
          <w:rFonts w:ascii="Arial" w:hAnsi="Arial" w:cs="Arial"/>
        </w:rPr>
      </w:pPr>
      <w:r w:rsidRPr="00144AEE">
        <w:rPr>
          <w:rFonts w:ascii="Arial" w:hAnsi="Arial" w:cs="Arial"/>
        </w:rPr>
        <w:br/>
        <w:t xml:space="preserve"> </w:t>
      </w:r>
      <w:r w:rsidRPr="00144AEE">
        <w:rPr>
          <w:rFonts w:ascii="Arial" w:hAnsi="Arial" w:cs="Arial"/>
        </w:rPr>
        <w:br/>
        <w:t xml:space="preserve">Článok 6 </w:t>
      </w:r>
      <w:r w:rsidRPr="00144AEE">
        <w:rPr>
          <w:rFonts w:ascii="Arial" w:hAnsi="Arial" w:cs="Arial"/>
        </w:rPr>
        <w:br/>
        <w:t xml:space="preserve">Zodpovednosť za vady, záruka a reklamácie  </w:t>
      </w:r>
      <w:r w:rsidRPr="00144AEE">
        <w:rPr>
          <w:rFonts w:ascii="Arial" w:hAnsi="Arial" w:cs="Arial"/>
        </w:rPr>
        <w:br/>
      </w:r>
      <w:r w:rsidRPr="00144AEE">
        <w:rPr>
          <w:rFonts w:ascii="Arial" w:hAnsi="Arial" w:cs="Arial"/>
        </w:rPr>
        <w:br/>
      </w:r>
    </w:p>
    <w:p w14:paraId="03E1079F" w14:textId="72954151" w:rsidR="00466B32" w:rsidRPr="00574982" w:rsidRDefault="00A8515C" w:rsidP="00466B32">
      <w:pPr>
        <w:spacing w:after="0"/>
        <w:jc w:val="center"/>
        <w:rPr>
          <w:rFonts w:ascii="Arial" w:hAnsi="Arial" w:cs="Arial"/>
        </w:rPr>
      </w:pPr>
      <w:r w:rsidRPr="00144AEE">
        <w:rPr>
          <w:rFonts w:ascii="Arial" w:hAnsi="Arial" w:cs="Arial"/>
        </w:rPr>
        <w:t>6.1</w:t>
      </w:r>
    </w:p>
    <w:p w14:paraId="13E00D39" w14:textId="63052E06" w:rsidR="00B8548D" w:rsidRPr="00574982" w:rsidRDefault="00A8515C" w:rsidP="009D1E1E">
      <w:pPr>
        <w:spacing w:after="0"/>
        <w:jc w:val="both"/>
        <w:rPr>
          <w:rFonts w:ascii="Arial" w:hAnsi="Arial" w:cs="Arial"/>
        </w:rPr>
      </w:pPr>
      <w:r w:rsidRPr="00144AEE">
        <w:rPr>
          <w:rFonts w:ascii="Arial" w:hAnsi="Arial" w:cs="Arial"/>
        </w:rPr>
        <w:br/>
        <w:t xml:space="preserve">Dodávateľ je povinný dodať </w:t>
      </w:r>
      <w:r w:rsidR="00953FE9" w:rsidRPr="00574982">
        <w:rPr>
          <w:rFonts w:ascii="Arial" w:hAnsi="Arial" w:cs="Arial"/>
        </w:rPr>
        <w:t>edukačné publikácie</w:t>
      </w:r>
      <w:r w:rsidRPr="00144AEE">
        <w:rPr>
          <w:rFonts w:ascii="Arial" w:hAnsi="Arial" w:cs="Arial"/>
        </w:rPr>
        <w:t xml:space="preserve"> v kvalite, druhu a množstve podľa Prílohy č. 1 tejto </w:t>
      </w:r>
      <w:r w:rsidR="0092153A">
        <w:rPr>
          <w:rFonts w:ascii="Arial" w:hAnsi="Arial" w:cs="Arial"/>
        </w:rPr>
        <w:t>Z</w:t>
      </w:r>
      <w:r w:rsidRPr="00144AEE">
        <w:rPr>
          <w:rFonts w:ascii="Arial" w:hAnsi="Arial" w:cs="Arial"/>
        </w:rPr>
        <w:t xml:space="preserve">mluvy, </w:t>
      </w:r>
      <w:r w:rsidR="00D672BA">
        <w:rPr>
          <w:rFonts w:ascii="Arial" w:hAnsi="Arial" w:cs="Arial"/>
        </w:rPr>
        <w:t xml:space="preserve">nové </w:t>
      </w:r>
      <w:r w:rsidR="00237D7C">
        <w:rPr>
          <w:rFonts w:ascii="Arial" w:hAnsi="Arial" w:cs="Arial"/>
        </w:rPr>
        <w:t xml:space="preserve"> a nepoužité,</w:t>
      </w:r>
      <w:r w:rsidR="00D15B4F">
        <w:rPr>
          <w:rFonts w:ascii="Arial" w:hAnsi="Arial" w:cs="Arial"/>
        </w:rPr>
        <w:t xml:space="preserve"> </w:t>
      </w:r>
      <w:r w:rsidRPr="00144AEE">
        <w:rPr>
          <w:rFonts w:ascii="Arial" w:hAnsi="Arial" w:cs="Arial"/>
        </w:rPr>
        <w:t xml:space="preserve">spôsobilé na použitie na obvyklý účel. </w:t>
      </w:r>
      <w:r w:rsidR="00953FE9" w:rsidRPr="00574982">
        <w:rPr>
          <w:rFonts w:ascii="Arial" w:hAnsi="Arial" w:cs="Arial"/>
        </w:rPr>
        <w:t>Edukačné publikácie</w:t>
      </w:r>
      <w:r w:rsidRPr="00144AEE">
        <w:rPr>
          <w:rFonts w:ascii="Arial" w:hAnsi="Arial" w:cs="Arial"/>
        </w:rPr>
        <w:t xml:space="preserve"> mus</w:t>
      </w:r>
      <w:r w:rsidR="00953FE9" w:rsidRPr="00574982">
        <w:rPr>
          <w:rFonts w:ascii="Arial" w:hAnsi="Arial" w:cs="Arial"/>
        </w:rPr>
        <w:t>ia</w:t>
      </w:r>
      <w:r w:rsidRPr="00144AEE">
        <w:rPr>
          <w:rFonts w:ascii="Arial" w:hAnsi="Arial" w:cs="Arial"/>
        </w:rPr>
        <w:t xml:space="preserve"> spĺňať všetky parametre požadované </w:t>
      </w:r>
      <w:r w:rsidR="00DD28F1">
        <w:rPr>
          <w:rFonts w:ascii="Arial" w:hAnsi="Arial" w:cs="Arial"/>
        </w:rPr>
        <w:t>Objednávateľom</w:t>
      </w:r>
      <w:r w:rsidRPr="00144AEE">
        <w:rPr>
          <w:rFonts w:ascii="Arial" w:hAnsi="Arial" w:cs="Arial"/>
        </w:rPr>
        <w:t xml:space="preserve">. </w:t>
      </w:r>
      <w:r w:rsidR="00D25949">
        <w:rPr>
          <w:rFonts w:ascii="Arial" w:hAnsi="Arial" w:cs="Arial"/>
        </w:rPr>
        <w:t>Dodávateľ z</w:t>
      </w:r>
      <w:r w:rsidR="00D25949" w:rsidRPr="00484E36">
        <w:rPr>
          <w:rFonts w:ascii="Arial" w:hAnsi="Arial" w:cs="Arial"/>
        </w:rPr>
        <w:t xml:space="preserve">odpovedá za vady, ktoré budú mať </w:t>
      </w:r>
      <w:r w:rsidR="00D25949">
        <w:rPr>
          <w:rFonts w:ascii="Arial" w:hAnsi="Arial" w:cs="Arial"/>
        </w:rPr>
        <w:t xml:space="preserve">edukačné publikácie </w:t>
      </w:r>
      <w:r w:rsidR="00D25949" w:rsidRPr="00484E36">
        <w:rPr>
          <w:rFonts w:ascii="Arial" w:hAnsi="Arial" w:cs="Arial"/>
        </w:rPr>
        <w:t>v čase ich</w:t>
      </w:r>
      <w:r w:rsidR="0065170C">
        <w:rPr>
          <w:rFonts w:ascii="Arial" w:hAnsi="Arial" w:cs="Arial"/>
        </w:rPr>
        <w:t> </w:t>
      </w:r>
      <w:r w:rsidR="00D25949" w:rsidRPr="00484E36">
        <w:rPr>
          <w:rFonts w:ascii="Arial" w:hAnsi="Arial" w:cs="Arial"/>
        </w:rPr>
        <w:t>odovzdania, aj keď sa vady stanú zjavnými až po tomto čase.</w:t>
      </w:r>
      <w:r w:rsidRPr="00144AEE">
        <w:rPr>
          <w:rFonts w:ascii="Arial" w:hAnsi="Arial" w:cs="Arial"/>
        </w:rPr>
        <w:t xml:space="preserve">  </w:t>
      </w:r>
    </w:p>
    <w:p w14:paraId="277DF96C" w14:textId="77777777" w:rsidR="00DD28F1" w:rsidRDefault="00A8515C" w:rsidP="00B8548D">
      <w:pPr>
        <w:spacing w:after="0"/>
        <w:jc w:val="center"/>
        <w:rPr>
          <w:rFonts w:ascii="Arial" w:hAnsi="Arial" w:cs="Arial"/>
        </w:rPr>
      </w:pPr>
      <w:r w:rsidRPr="00144AEE">
        <w:rPr>
          <w:rFonts w:ascii="Arial" w:hAnsi="Arial" w:cs="Arial"/>
        </w:rPr>
        <w:t xml:space="preserve"> </w:t>
      </w:r>
    </w:p>
    <w:p w14:paraId="4401A33D" w14:textId="6AE327E2" w:rsidR="00B8548D" w:rsidRPr="00574982" w:rsidRDefault="00A8515C" w:rsidP="00B8548D">
      <w:pPr>
        <w:spacing w:after="0"/>
        <w:jc w:val="center"/>
        <w:rPr>
          <w:rFonts w:ascii="Arial" w:hAnsi="Arial" w:cs="Arial"/>
        </w:rPr>
      </w:pPr>
      <w:r w:rsidRPr="00144AEE">
        <w:rPr>
          <w:rFonts w:ascii="Arial" w:hAnsi="Arial" w:cs="Arial"/>
        </w:rPr>
        <w:br/>
        <w:t>6.2</w:t>
      </w:r>
    </w:p>
    <w:p w14:paraId="3126EA91" w14:textId="58C38F6B" w:rsidR="000B53B5" w:rsidRPr="00574982" w:rsidRDefault="00A8515C" w:rsidP="009D1E1E">
      <w:pPr>
        <w:spacing w:after="0"/>
        <w:jc w:val="both"/>
        <w:rPr>
          <w:rFonts w:ascii="Arial" w:hAnsi="Arial" w:cs="Arial"/>
        </w:rPr>
      </w:pPr>
      <w:r w:rsidRPr="00144AEE">
        <w:rPr>
          <w:rFonts w:ascii="Arial" w:hAnsi="Arial" w:cs="Arial"/>
        </w:rPr>
        <w:br/>
      </w:r>
      <w:r w:rsidR="00514DED">
        <w:rPr>
          <w:rFonts w:ascii="Arial" w:hAnsi="Arial" w:cs="Arial"/>
        </w:rPr>
        <w:t>Edukačné publikácie</w:t>
      </w:r>
      <w:r w:rsidR="00696063">
        <w:rPr>
          <w:rFonts w:ascii="Arial" w:hAnsi="Arial" w:cs="Arial"/>
        </w:rPr>
        <w:t xml:space="preserve"> </w:t>
      </w:r>
      <w:r w:rsidR="00666BDE">
        <w:rPr>
          <w:rFonts w:ascii="Arial" w:hAnsi="Arial" w:cs="Arial"/>
        </w:rPr>
        <w:t xml:space="preserve">majú </w:t>
      </w:r>
      <w:r w:rsidR="00696063" w:rsidRPr="00144AEE">
        <w:rPr>
          <w:rFonts w:ascii="Arial" w:hAnsi="Arial" w:cs="Arial"/>
        </w:rPr>
        <w:t>faktické vady</w:t>
      </w:r>
      <w:r w:rsidR="00666BDE">
        <w:rPr>
          <w:rFonts w:ascii="Arial" w:hAnsi="Arial" w:cs="Arial"/>
        </w:rPr>
        <w:t xml:space="preserve"> a</w:t>
      </w:r>
      <w:r w:rsidR="00666BDE" w:rsidRPr="00144AEE">
        <w:rPr>
          <w:rFonts w:ascii="Arial" w:hAnsi="Arial" w:cs="Arial"/>
        </w:rPr>
        <w:t xml:space="preserve">k </w:t>
      </w:r>
      <w:r w:rsidRPr="00144AEE">
        <w:rPr>
          <w:rFonts w:ascii="Arial" w:hAnsi="Arial" w:cs="Arial"/>
        </w:rPr>
        <w:t xml:space="preserve">Dodávateľ poruší akékoľvek povinnosti </w:t>
      </w:r>
      <w:r w:rsidRPr="00144AEE">
        <w:rPr>
          <w:rFonts w:ascii="Arial" w:hAnsi="Arial" w:cs="Arial"/>
        </w:rPr>
        <w:lastRenderedPageBreak/>
        <w:t xml:space="preserve">uvedené </w:t>
      </w:r>
      <w:r w:rsidR="00714B5B">
        <w:rPr>
          <w:rFonts w:ascii="Arial" w:hAnsi="Arial" w:cs="Arial"/>
        </w:rPr>
        <w:t xml:space="preserve"> v </w:t>
      </w:r>
      <w:r w:rsidRPr="00144AEE">
        <w:rPr>
          <w:rFonts w:ascii="Arial" w:hAnsi="Arial" w:cs="Arial"/>
        </w:rPr>
        <w:t xml:space="preserve">čl. 6 bode 6.1 tejto </w:t>
      </w:r>
      <w:r w:rsidR="00514DED">
        <w:rPr>
          <w:rFonts w:ascii="Arial" w:hAnsi="Arial" w:cs="Arial"/>
        </w:rPr>
        <w:t>Z</w:t>
      </w:r>
      <w:r w:rsidRPr="00144AEE">
        <w:rPr>
          <w:rFonts w:ascii="Arial" w:hAnsi="Arial" w:cs="Arial"/>
        </w:rPr>
        <w:t xml:space="preserve">mluvy a/alebo dodá iné </w:t>
      </w:r>
      <w:r w:rsidR="00744098" w:rsidRPr="00574982">
        <w:rPr>
          <w:rFonts w:ascii="Arial" w:hAnsi="Arial" w:cs="Arial"/>
        </w:rPr>
        <w:t>edukačné publikácie</w:t>
      </w:r>
      <w:r w:rsidRPr="00144AEE">
        <w:rPr>
          <w:rFonts w:ascii="Arial" w:hAnsi="Arial" w:cs="Arial"/>
        </w:rPr>
        <w:t xml:space="preserve"> a/alebo poruší povinnosť ustanovenú v § 420 ods. 4 Obchodného zákonníka.</w:t>
      </w:r>
    </w:p>
    <w:p w14:paraId="734D0AD2" w14:textId="77777777" w:rsidR="001C37A0" w:rsidRDefault="001C37A0" w:rsidP="000522CF">
      <w:pPr>
        <w:spacing w:after="0"/>
        <w:jc w:val="center"/>
        <w:rPr>
          <w:rFonts w:ascii="Arial" w:hAnsi="Arial" w:cs="Arial"/>
        </w:rPr>
      </w:pPr>
    </w:p>
    <w:p w14:paraId="02050368" w14:textId="6161E3A5" w:rsidR="0060635A" w:rsidRDefault="0060635A" w:rsidP="000522CF">
      <w:pPr>
        <w:spacing w:after="0"/>
        <w:jc w:val="center"/>
        <w:rPr>
          <w:rFonts w:ascii="Arial" w:hAnsi="Arial" w:cs="Arial"/>
        </w:rPr>
      </w:pPr>
    </w:p>
    <w:p w14:paraId="2E3CAB6F" w14:textId="77777777" w:rsidR="0060635A" w:rsidRDefault="0060635A" w:rsidP="000522CF">
      <w:pPr>
        <w:spacing w:after="0"/>
        <w:jc w:val="center"/>
        <w:rPr>
          <w:rFonts w:ascii="Arial" w:hAnsi="Arial" w:cs="Arial"/>
        </w:rPr>
      </w:pPr>
    </w:p>
    <w:p w14:paraId="02A7E535" w14:textId="77777777" w:rsidR="0060635A" w:rsidRDefault="0060635A" w:rsidP="000522CF">
      <w:pPr>
        <w:spacing w:after="0"/>
        <w:jc w:val="center"/>
        <w:rPr>
          <w:rFonts w:ascii="Arial" w:hAnsi="Arial" w:cs="Arial"/>
        </w:rPr>
      </w:pPr>
    </w:p>
    <w:p w14:paraId="265FA670" w14:textId="77777777" w:rsidR="0065170C" w:rsidRDefault="0065170C" w:rsidP="000522CF">
      <w:pPr>
        <w:spacing w:after="0"/>
        <w:jc w:val="center"/>
        <w:rPr>
          <w:rFonts w:ascii="Arial" w:hAnsi="Arial" w:cs="Arial"/>
        </w:rPr>
      </w:pPr>
    </w:p>
    <w:p w14:paraId="70CC7CEA" w14:textId="77777777" w:rsidR="0065170C" w:rsidRDefault="0065170C" w:rsidP="000522CF">
      <w:pPr>
        <w:spacing w:after="0"/>
        <w:jc w:val="center"/>
        <w:rPr>
          <w:rFonts w:ascii="Arial" w:hAnsi="Arial" w:cs="Arial"/>
        </w:rPr>
      </w:pPr>
    </w:p>
    <w:p w14:paraId="55388139" w14:textId="3E80DDDF" w:rsidR="000522CF" w:rsidRPr="00574982" w:rsidRDefault="00A8515C" w:rsidP="000522CF">
      <w:pPr>
        <w:spacing w:after="0"/>
        <w:jc w:val="center"/>
        <w:rPr>
          <w:rFonts w:ascii="Arial" w:hAnsi="Arial" w:cs="Arial"/>
        </w:rPr>
      </w:pPr>
      <w:r w:rsidRPr="00144AEE">
        <w:rPr>
          <w:rFonts w:ascii="Arial" w:hAnsi="Arial" w:cs="Arial"/>
        </w:rPr>
        <w:br/>
        <w:t>6.3</w:t>
      </w:r>
    </w:p>
    <w:p w14:paraId="46D35F9E" w14:textId="105A5C56" w:rsidR="000522CF" w:rsidRPr="00574982" w:rsidRDefault="00A8515C" w:rsidP="009D1E1E">
      <w:pPr>
        <w:spacing w:after="0"/>
        <w:jc w:val="both"/>
        <w:rPr>
          <w:rFonts w:ascii="Arial" w:hAnsi="Arial" w:cs="Arial"/>
        </w:rPr>
      </w:pPr>
      <w:r w:rsidRPr="00144AEE">
        <w:rPr>
          <w:rFonts w:ascii="Arial" w:hAnsi="Arial" w:cs="Arial"/>
        </w:rPr>
        <w:br/>
      </w:r>
      <w:r w:rsidR="00CC7BBF">
        <w:rPr>
          <w:rFonts w:ascii="Arial" w:hAnsi="Arial" w:cs="Arial"/>
        </w:rPr>
        <w:t>E</w:t>
      </w:r>
      <w:r w:rsidR="00CC7BBF" w:rsidRPr="00574982">
        <w:rPr>
          <w:rFonts w:ascii="Arial" w:hAnsi="Arial" w:cs="Arial"/>
        </w:rPr>
        <w:t>dukačné publikácie</w:t>
      </w:r>
      <w:r w:rsidRPr="00144AEE">
        <w:rPr>
          <w:rFonts w:ascii="Arial" w:hAnsi="Arial" w:cs="Arial"/>
        </w:rPr>
        <w:t xml:space="preserve"> m</w:t>
      </w:r>
      <w:r w:rsidR="00CC7BBF">
        <w:rPr>
          <w:rFonts w:ascii="Arial" w:hAnsi="Arial" w:cs="Arial"/>
        </w:rPr>
        <w:t>ajú</w:t>
      </w:r>
      <w:r w:rsidRPr="00144AEE">
        <w:rPr>
          <w:rFonts w:ascii="Arial" w:hAnsi="Arial" w:cs="Arial"/>
        </w:rPr>
        <w:t xml:space="preserve"> tiež vady, ak m</w:t>
      </w:r>
      <w:r w:rsidR="00CC7BBF">
        <w:rPr>
          <w:rFonts w:ascii="Arial" w:hAnsi="Arial" w:cs="Arial"/>
        </w:rPr>
        <w:t>ajú</w:t>
      </w:r>
      <w:r w:rsidRPr="00144AEE">
        <w:rPr>
          <w:rFonts w:ascii="Arial" w:hAnsi="Arial" w:cs="Arial"/>
        </w:rPr>
        <w:t xml:space="preserve"> právne vady v zmysle § 433 Obchodného zákonníka.  </w:t>
      </w:r>
    </w:p>
    <w:p w14:paraId="6DFC02A4" w14:textId="704140A4" w:rsidR="00930F72" w:rsidRPr="00574982" w:rsidRDefault="00A8515C" w:rsidP="00930F72">
      <w:pPr>
        <w:spacing w:after="0"/>
        <w:jc w:val="center"/>
        <w:rPr>
          <w:rFonts w:ascii="Arial" w:hAnsi="Arial" w:cs="Arial"/>
        </w:rPr>
      </w:pPr>
      <w:r w:rsidRPr="00144AEE">
        <w:rPr>
          <w:rFonts w:ascii="Arial" w:hAnsi="Arial" w:cs="Arial"/>
        </w:rPr>
        <w:br/>
        <w:t>6.4</w:t>
      </w:r>
    </w:p>
    <w:p w14:paraId="50975A7F" w14:textId="678597EC" w:rsidR="00D05C48" w:rsidRPr="00574982" w:rsidRDefault="00A8515C" w:rsidP="009D1E1E">
      <w:pPr>
        <w:spacing w:after="0"/>
        <w:jc w:val="both"/>
        <w:rPr>
          <w:rFonts w:ascii="Arial" w:hAnsi="Arial" w:cs="Arial"/>
        </w:rPr>
      </w:pPr>
      <w:r w:rsidRPr="00144AEE">
        <w:rPr>
          <w:rFonts w:ascii="Arial" w:hAnsi="Arial" w:cs="Arial"/>
        </w:rPr>
        <w:br/>
        <w:t xml:space="preserve">Dodávateľ poskytuje na </w:t>
      </w:r>
      <w:r w:rsidR="004A3997" w:rsidRPr="00574982">
        <w:rPr>
          <w:rFonts w:ascii="Arial" w:hAnsi="Arial" w:cs="Arial"/>
        </w:rPr>
        <w:t>edukačné publikácie</w:t>
      </w:r>
      <w:r w:rsidRPr="00144AEE">
        <w:rPr>
          <w:rFonts w:ascii="Arial" w:hAnsi="Arial" w:cs="Arial"/>
        </w:rPr>
        <w:t xml:space="preserve"> záruku v rozsahu podľa Prílohy č. 1</w:t>
      </w:r>
      <w:r w:rsidR="009F6B91">
        <w:rPr>
          <w:rFonts w:ascii="Arial" w:hAnsi="Arial" w:cs="Arial"/>
        </w:rPr>
        <w:t xml:space="preserve"> tejto Zmluvy</w:t>
      </w:r>
      <w:r w:rsidRPr="00144AEE">
        <w:rPr>
          <w:rFonts w:ascii="Arial" w:hAnsi="Arial" w:cs="Arial"/>
        </w:rPr>
        <w:t xml:space="preserve">, ktorá začne plynúť odo dňa podpisu Preberacieho protokolu (ďalej len „záručná doba“). Záruka spočíva v tom, že </w:t>
      </w:r>
      <w:r w:rsidR="004A3997" w:rsidRPr="00574982">
        <w:rPr>
          <w:rFonts w:ascii="Arial" w:hAnsi="Arial" w:cs="Arial"/>
        </w:rPr>
        <w:t>edukačné publikácie</w:t>
      </w:r>
      <w:r w:rsidRPr="00144AEE">
        <w:rPr>
          <w:rFonts w:ascii="Arial" w:hAnsi="Arial" w:cs="Arial"/>
        </w:rPr>
        <w:t xml:space="preserve"> bud</w:t>
      </w:r>
      <w:r w:rsidR="004A3997">
        <w:rPr>
          <w:rFonts w:ascii="Arial" w:hAnsi="Arial" w:cs="Arial"/>
        </w:rPr>
        <w:t>ú</w:t>
      </w:r>
      <w:r w:rsidRPr="00144AEE">
        <w:rPr>
          <w:rFonts w:ascii="Arial" w:hAnsi="Arial" w:cs="Arial"/>
        </w:rPr>
        <w:t xml:space="preserve"> počas trvania záručnej doby spôsobilé na použitie na obvyklý účel a zachov</w:t>
      </w:r>
      <w:r w:rsidR="004A3997">
        <w:rPr>
          <w:rFonts w:ascii="Arial" w:hAnsi="Arial" w:cs="Arial"/>
        </w:rPr>
        <w:t>ajú</w:t>
      </w:r>
      <w:r w:rsidRPr="00144AEE">
        <w:rPr>
          <w:rFonts w:ascii="Arial" w:hAnsi="Arial" w:cs="Arial"/>
        </w:rPr>
        <w:t xml:space="preserve"> si obvyklé vlastnosti. Zmluvné strany vylučujú aplikáciu § 428 Obchodného zákonníka.</w:t>
      </w:r>
    </w:p>
    <w:p w14:paraId="1398EE44" w14:textId="7ECF62A2" w:rsidR="00D05C48" w:rsidRPr="00574982" w:rsidRDefault="00A8515C" w:rsidP="00D05C48">
      <w:pPr>
        <w:spacing w:after="0"/>
        <w:jc w:val="center"/>
        <w:rPr>
          <w:rFonts w:ascii="Arial" w:hAnsi="Arial" w:cs="Arial"/>
        </w:rPr>
      </w:pPr>
      <w:r w:rsidRPr="00144AEE">
        <w:rPr>
          <w:rFonts w:ascii="Arial" w:hAnsi="Arial" w:cs="Arial"/>
        </w:rPr>
        <w:br/>
        <w:t>6.5</w:t>
      </w:r>
    </w:p>
    <w:p w14:paraId="01D52E14" w14:textId="42AB9227" w:rsidR="00D05C48" w:rsidRPr="00574982" w:rsidRDefault="00A8515C" w:rsidP="009D1E1E">
      <w:pPr>
        <w:spacing w:after="0"/>
        <w:jc w:val="both"/>
        <w:rPr>
          <w:rFonts w:ascii="Arial" w:hAnsi="Arial" w:cs="Arial"/>
        </w:rPr>
      </w:pPr>
      <w:r w:rsidRPr="00144AEE">
        <w:rPr>
          <w:rFonts w:ascii="Arial" w:hAnsi="Arial" w:cs="Arial"/>
        </w:rPr>
        <w:t xml:space="preserve"> </w:t>
      </w:r>
      <w:r w:rsidRPr="00144AEE">
        <w:rPr>
          <w:rFonts w:ascii="Arial" w:hAnsi="Arial" w:cs="Arial"/>
        </w:rPr>
        <w:br/>
        <w:t>Zodpovednosť za vady sa riadi príslušnými ustanoveniami Obchodného zákonníka.</w:t>
      </w:r>
      <w:r w:rsidRPr="00144AEE">
        <w:rPr>
          <w:rFonts w:ascii="Arial" w:hAnsi="Arial" w:cs="Arial"/>
        </w:rPr>
        <w:br/>
      </w:r>
    </w:p>
    <w:p w14:paraId="1D774B91" w14:textId="28BCFB2F" w:rsidR="00D05C48" w:rsidRPr="00574982" w:rsidRDefault="00A8515C" w:rsidP="002E00F0">
      <w:pPr>
        <w:spacing w:after="0"/>
        <w:jc w:val="center"/>
        <w:rPr>
          <w:rFonts w:ascii="Arial" w:hAnsi="Arial" w:cs="Arial"/>
        </w:rPr>
      </w:pPr>
      <w:r w:rsidRPr="00144AEE">
        <w:rPr>
          <w:rFonts w:ascii="Arial" w:hAnsi="Arial" w:cs="Arial"/>
        </w:rPr>
        <w:t>6.6</w:t>
      </w:r>
    </w:p>
    <w:p w14:paraId="34022D22" w14:textId="2BA2AF0B" w:rsidR="00BA7E97" w:rsidRDefault="00A8515C" w:rsidP="009D1E1E">
      <w:pPr>
        <w:spacing w:after="0"/>
        <w:jc w:val="both"/>
        <w:rPr>
          <w:rFonts w:ascii="Arial" w:hAnsi="Arial" w:cs="Arial"/>
        </w:rPr>
      </w:pPr>
      <w:r>
        <w:br/>
      </w:r>
      <w:r w:rsidRPr="1A91E75A">
        <w:rPr>
          <w:rFonts w:ascii="Arial" w:hAnsi="Arial" w:cs="Arial"/>
        </w:rPr>
        <w:t xml:space="preserve">V prípade </w:t>
      </w:r>
      <w:r w:rsidR="00C11426" w:rsidRPr="1A91E75A">
        <w:rPr>
          <w:rFonts w:ascii="Arial" w:hAnsi="Arial" w:cs="Arial"/>
        </w:rPr>
        <w:t>dodania predmetu Zmluvy s vadami</w:t>
      </w:r>
      <w:r w:rsidRPr="1A91E75A">
        <w:rPr>
          <w:rFonts w:ascii="Arial" w:hAnsi="Arial" w:cs="Arial"/>
        </w:rPr>
        <w:t xml:space="preserve"> je </w:t>
      </w:r>
      <w:r w:rsidR="00125B59" w:rsidRPr="1A91E75A">
        <w:rPr>
          <w:rFonts w:ascii="Arial" w:hAnsi="Arial" w:cs="Arial"/>
        </w:rPr>
        <w:t>Dodávateľ povinný vybaviť reklamáciu</w:t>
      </w:r>
      <w:r w:rsidR="00C3383D" w:rsidRPr="1A91E75A">
        <w:rPr>
          <w:rFonts w:ascii="Arial" w:hAnsi="Arial" w:cs="Arial"/>
        </w:rPr>
        <w:t xml:space="preserve"> </w:t>
      </w:r>
      <w:r w:rsidRPr="1A91E75A">
        <w:rPr>
          <w:rFonts w:ascii="Arial" w:hAnsi="Arial" w:cs="Arial"/>
        </w:rPr>
        <w:t>Nadobúdateľ</w:t>
      </w:r>
      <w:r w:rsidR="00C3383D" w:rsidRPr="1A91E75A">
        <w:rPr>
          <w:rFonts w:ascii="Arial" w:hAnsi="Arial" w:cs="Arial"/>
        </w:rPr>
        <w:t>a</w:t>
      </w:r>
      <w:r w:rsidRPr="1A91E75A">
        <w:rPr>
          <w:rFonts w:ascii="Arial" w:hAnsi="Arial" w:cs="Arial"/>
        </w:rPr>
        <w:t>, ktorému bol</w:t>
      </w:r>
      <w:r w:rsidR="004A3997" w:rsidRPr="1A91E75A">
        <w:rPr>
          <w:rFonts w:ascii="Arial" w:hAnsi="Arial" w:cs="Arial"/>
        </w:rPr>
        <w:t>i edukačné publikácie</w:t>
      </w:r>
      <w:r w:rsidRPr="1A91E75A">
        <w:rPr>
          <w:rFonts w:ascii="Arial" w:hAnsi="Arial" w:cs="Arial"/>
        </w:rPr>
        <w:t xml:space="preserve"> dodané</w:t>
      </w:r>
      <w:r w:rsidR="19D20AE2" w:rsidRPr="1A91E75A">
        <w:rPr>
          <w:rFonts w:ascii="Arial" w:hAnsi="Arial" w:cs="Arial"/>
        </w:rPr>
        <w:t>.</w:t>
      </w:r>
      <w:r w:rsidRPr="1A91E75A">
        <w:rPr>
          <w:rFonts w:ascii="Arial" w:hAnsi="Arial" w:cs="Arial"/>
        </w:rPr>
        <w:t xml:space="preserve"> Nadobúdateľ, ktorému bol</w:t>
      </w:r>
      <w:r w:rsidR="004A3997" w:rsidRPr="1A91E75A">
        <w:rPr>
          <w:rFonts w:ascii="Arial" w:hAnsi="Arial" w:cs="Arial"/>
        </w:rPr>
        <w:t>i</w:t>
      </w:r>
      <w:r w:rsidRPr="1A91E75A">
        <w:rPr>
          <w:rFonts w:ascii="Arial" w:hAnsi="Arial" w:cs="Arial"/>
        </w:rPr>
        <w:t xml:space="preserve"> </w:t>
      </w:r>
      <w:r w:rsidR="004A3997" w:rsidRPr="1A91E75A">
        <w:rPr>
          <w:rFonts w:ascii="Arial" w:hAnsi="Arial" w:cs="Arial"/>
        </w:rPr>
        <w:t>edukačné publikácie</w:t>
      </w:r>
      <w:r w:rsidRPr="1A91E75A">
        <w:rPr>
          <w:rFonts w:ascii="Arial" w:hAnsi="Arial" w:cs="Arial"/>
        </w:rPr>
        <w:t xml:space="preserve"> dodané, </w:t>
      </w:r>
      <w:r w:rsidR="00A235E9" w:rsidRPr="1A91E75A">
        <w:rPr>
          <w:rFonts w:ascii="Arial" w:hAnsi="Arial" w:cs="Arial"/>
        </w:rPr>
        <w:t>bude</w:t>
      </w:r>
      <w:r w:rsidRPr="1A91E75A">
        <w:rPr>
          <w:rFonts w:ascii="Arial" w:hAnsi="Arial" w:cs="Arial"/>
        </w:rPr>
        <w:t xml:space="preserve"> povinný písomne oznámiť vady </w:t>
      </w:r>
      <w:r w:rsidR="004A3997" w:rsidRPr="1A91E75A">
        <w:rPr>
          <w:rFonts w:ascii="Arial" w:hAnsi="Arial" w:cs="Arial"/>
        </w:rPr>
        <w:t>edukačných publikácií</w:t>
      </w:r>
      <w:r w:rsidRPr="1A91E75A">
        <w:rPr>
          <w:rFonts w:ascii="Arial" w:hAnsi="Arial" w:cs="Arial"/>
        </w:rPr>
        <w:t xml:space="preserve"> Dodávateľovi najneskôr do uplynutia záručnej doby. Záručná doba </w:t>
      </w:r>
      <w:r w:rsidR="005A3D2D" w:rsidRPr="1A91E75A">
        <w:rPr>
          <w:rFonts w:ascii="Arial" w:hAnsi="Arial" w:cs="Arial"/>
        </w:rPr>
        <w:t>neplynie</w:t>
      </w:r>
      <w:r w:rsidRPr="1A91E75A">
        <w:rPr>
          <w:rFonts w:ascii="Arial" w:hAnsi="Arial" w:cs="Arial"/>
        </w:rPr>
        <w:t xml:space="preserve"> po</w:t>
      </w:r>
      <w:r w:rsidR="00D176F0" w:rsidRPr="1A91E75A">
        <w:rPr>
          <w:rFonts w:ascii="Arial" w:hAnsi="Arial" w:cs="Arial"/>
        </w:rPr>
        <w:t> </w:t>
      </w:r>
      <w:r w:rsidRPr="1A91E75A">
        <w:rPr>
          <w:rFonts w:ascii="Arial" w:hAnsi="Arial" w:cs="Arial"/>
        </w:rPr>
        <w:t>dobu, po</w:t>
      </w:r>
      <w:r w:rsidR="001218D3" w:rsidRPr="1A91E75A">
        <w:rPr>
          <w:rFonts w:ascii="Arial" w:hAnsi="Arial" w:cs="Arial"/>
        </w:rPr>
        <w:t> </w:t>
      </w:r>
      <w:r w:rsidRPr="1A91E75A">
        <w:rPr>
          <w:rFonts w:ascii="Arial" w:hAnsi="Arial" w:cs="Arial"/>
        </w:rPr>
        <w:t>ktorú Nadobúdateľ, ktorému bol</w:t>
      </w:r>
      <w:r w:rsidR="00E33825" w:rsidRPr="1A91E75A">
        <w:rPr>
          <w:rFonts w:ascii="Arial" w:hAnsi="Arial" w:cs="Arial"/>
        </w:rPr>
        <w:t>i</w:t>
      </w:r>
      <w:r w:rsidRPr="1A91E75A">
        <w:rPr>
          <w:rFonts w:ascii="Arial" w:hAnsi="Arial" w:cs="Arial"/>
        </w:rPr>
        <w:t xml:space="preserve"> </w:t>
      </w:r>
      <w:r w:rsidR="00E33825" w:rsidRPr="1A91E75A">
        <w:rPr>
          <w:rFonts w:ascii="Arial" w:hAnsi="Arial" w:cs="Arial"/>
        </w:rPr>
        <w:t>edukačné publikácie</w:t>
      </w:r>
      <w:r w:rsidRPr="1A91E75A">
        <w:rPr>
          <w:rFonts w:ascii="Arial" w:hAnsi="Arial" w:cs="Arial"/>
        </w:rPr>
        <w:t xml:space="preserve"> dodané, nemôže používať </w:t>
      </w:r>
      <w:r w:rsidR="00E33825" w:rsidRPr="1A91E75A">
        <w:rPr>
          <w:rFonts w:ascii="Arial" w:hAnsi="Arial" w:cs="Arial"/>
        </w:rPr>
        <w:t>edukačné publikácie</w:t>
      </w:r>
      <w:r w:rsidRPr="1A91E75A">
        <w:rPr>
          <w:rFonts w:ascii="Arial" w:hAnsi="Arial" w:cs="Arial"/>
        </w:rPr>
        <w:t xml:space="preserve"> pre </w:t>
      </w:r>
      <w:r w:rsidR="00E33825" w:rsidRPr="1A91E75A">
        <w:rPr>
          <w:rFonts w:ascii="Arial" w:hAnsi="Arial" w:cs="Arial"/>
        </w:rPr>
        <w:t>ich</w:t>
      </w:r>
      <w:r w:rsidRPr="1A91E75A">
        <w:rPr>
          <w:rFonts w:ascii="Arial" w:hAnsi="Arial" w:cs="Arial"/>
        </w:rPr>
        <w:t xml:space="preserve"> vady. Záručná doba začne plynúť znova dňom prevzatia</w:t>
      </w:r>
      <w:r w:rsidR="00BA7E97" w:rsidRPr="1A91E75A">
        <w:rPr>
          <w:rFonts w:ascii="Arial" w:hAnsi="Arial" w:cs="Arial"/>
        </w:rPr>
        <w:t xml:space="preserve"> </w:t>
      </w:r>
      <w:r w:rsidR="007C10F8" w:rsidRPr="1A91E75A">
        <w:rPr>
          <w:rFonts w:ascii="Arial" w:hAnsi="Arial" w:cs="Arial"/>
        </w:rPr>
        <w:t>nových</w:t>
      </w:r>
      <w:r w:rsidR="00BA7E97" w:rsidRPr="1A91E75A">
        <w:rPr>
          <w:rFonts w:ascii="Arial" w:hAnsi="Arial" w:cs="Arial"/>
        </w:rPr>
        <w:t xml:space="preserve"> vyhotovení</w:t>
      </w:r>
      <w:r w:rsidR="007C10F8" w:rsidRPr="1A91E75A">
        <w:rPr>
          <w:rFonts w:ascii="Arial" w:hAnsi="Arial" w:cs="Arial"/>
        </w:rPr>
        <w:t xml:space="preserve"> edukačn</w:t>
      </w:r>
      <w:r w:rsidR="00BA7E97" w:rsidRPr="1A91E75A">
        <w:rPr>
          <w:rFonts w:ascii="Arial" w:hAnsi="Arial" w:cs="Arial"/>
        </w:rPr>
        <w:t>ých</w:t>
      </w:r>
      <w:r w:rsidR="007C10F8" w:rsidRPr="1A91E75A">
        <w:rPr>
          <w:rFonts w:ascii="Arial" w:hAnsi="Arial" w:cs="Arial"/>
        </w:rPr>
        <w:t xml:space="preserve"> publikáci</w:t>
      </w:r>
      <w:r w:rsidR="00BA7E97" w:rsidRPr="1A91E75A">
        <w:rPr>
          <w:rFonts w:ascii="Arial" w:hAnsi="Arial" w:cs="Arial"/>
        </w:rPr>
        <w:t>í</w:t>
      </w:r>
      <w:r w:rsidR="008C39E0" w:rsidRPr="1A91E75A">
        <w:rPr>
          <w:rFonts w:ascii="Arial" w:hAnsi="Arial" w:cs="Arial"/>
        </w:rPr>
        <w:t xml:space="preserve"> spôsobilých na použitie vo výchove a</w:t>
      </w:r>
      <w:r w:rsidR="00F0303C" w:rsidRPr="1A91E75A">
        <w:rPr>
          <w:rFonts w:ascii="Arial" w:hAnsi="Arial" w:cs="Arial"/>
        </w:rPr>
        <w:t> </w:t>
      </w:r>
      <w:r w:rsidR="008C39E0" w:rsidRPr="1A91E75A">
        <w:rPr>
          <w:rFonts w:ascii="Arial" w:hAnsi="Arial" w:cs="Arial"/>
        </w:rPr>
        <w:t>v</w:t>
      </w:r>
      <w:r w:rsidR="0003292F" w:rsidRPr="1A91E75A">
        <w:rPr>
          <w:rFonts w:ascii="Arial" w:hAnsi="Arial" w:cs="Arial"/>
        </w:rPr>
        <w:t>zdelávaní</w:t>
      </w:r>
      <w:r w:rsidR="00BA7E97" w:rsidRPr="1A91E75A">
        <w:rPr>
          <w:rFonts w:ascii="Arial" w:hAnsi="Arial" w:cs="Arial"/>
        </w:rPr>
        <w:t>.</w:t>
      </w:r>
    </w:p>
    <w:p w14:paraId="7874F04C" w14:textId="4B12B8DC" w:rsidR="000E1297" w:rsidRPr="00574982" w:rsidRDefault="000E1297" w:rsidP="009D1E1E">
      <w:pPr>
        <w:spacing w:after="0"/>
        <w:jc w:val="both"/>
        <w:rPr>
          <w:rFonts w:ascii="Arial" w:hAnsi="Arial" w:cs="Arial"/>
        </w:rPr>
      </w:pPr>
    </w:p>
    <w:p w14:paraId="1403B5EA" w14:textId="3D910140" w:rsidR="000E1297" w:rsidRPr="00574982" w:rsidRDefault="00A8515C" w:rsidP="000E1297">
      <w:pPr>
        <w:spacing w:after="0"/>
        <w:jc w:val="center"/>
        <w:rPr>
          <w:rFonts w:ascii="Arial" w:hAnsi="Arial" w:cs="Arial"/>
        </w:rPr>
      </w:pPr>
      <w:r w:rsidRPr="00144AEE">
        <w:rPr>
          <w:rFonts w:ascii="Arial" w:hAnsi="Arial" w:cs="Arial"/>
        </w:rPr>
        <w:t>6.7</w:t>
      </w:r>
    </w:p>
    <w:p w14:paraId="58BFB127" w14:textId="0F2144D6" w:rsidR="000E1297" w:rsidRPr="00574982" w:rsidRDefault="00A8515C" w:rsidP="009D1E1E">
      <w:pPr>
        <w:spacing w:after="0"/>
        <w:jc w:val="both"/>
        <w:rPr>
          <w:rFonts w:ascii="Arial" w:hAnsi="Arial" w:cs="Arial"/>
        </w:rPr>
      </w:pPr>
      <w:r w:rsidRPr="00144AEE">
        <w:rPr>
          <w:rFonts w:ascii="Arial" w:hAnsi="Arial" w:cs="Arial"/>
        </w:rPr>
        <w:br/>
        <w:t xml:space="preserve">Náklady na odstránenie vád </w:t>
      </w:r>
      <w:r w:rsidR="0003292F" w:rsidRPr="00574982">
        <w:rPr>
          <w:rFonts w:ascii="Arial" w:hAnsi="Arial" w:cs="Arial"/>
        </w:rPr>
        <w:t>edukačn</w:t>
      </w:r>
      <w:r w:rsidR="0003292F">
        <w:rPr>
          <w:rFonts w:ascii="Arial" w:hAnsi="Arial" w:cs="Arial"/>
        </w:rPr>
        <w:t>ých</w:t>
      </w:r>
      <w:r w:rsidR="0003292F" w:rsidRPr="00574982">
        <w:rPr>
          <w:rFonts w:ascii="Arial" w:hAnsi="Arial" w:cs="Arial"/>
        </w:rPr>
        <w:t xml:space="preserve"> publikáci</w:t>
      </w:r>
      <w:r w:rsidR="0003292F">
        <w:rPr>
          <w:rFonts w:ascii="Arial" w:hAnsi="Arial" w:cs="Arial"/>
        </w:rPr>
        <w:t>í</w:t>
      </w:r>
      <w:r w:rsidRPr="00144AEE">
        <w:rPr>
          <w:rFonts w:ascii="Arial" w:hAnsi="Arial" w:cs="Arial"/>
        </w:rPr>
        <w:t xml:space="preserve"> znáša Dodávateľ.</w:t>
      </w:r>
    </w:p>
    <w:p w14:paraId="33BA3B7E" w14:textId="77777777" w:rsidR="008C4978" w:rsidRDefault="008C4978" w:rsidP="00B523C4">
      <w:pPr>
        <w:spacing w:after="0"/>
        <w:jc w:val="center"/>
        <w:rPr>
          <w:rFonts w:ascii="Arial" w:hAnsi="Arial" w:cs="Arial"/>
        </w:rPr>
      </w:pPr>
    </w:p>
    <w:p w14:paraId="54484509" w14:textId="77777777" w:rsidR="0065170C" w:rsidRPr="00144AEE" w:rsidRDefault="0065170C" w:rsidP="00B523C4">
      <w:pPr>
        <w:spacing w:after="0"/>
        <w:jc w:val="center"/>
        <w:rPr>
          <w:rFonts w:ascii="Arial" w:hAnsi="Arial" w:cs="Arial"/>
        </w:rPr>
      </w:pPr>
    </w:p>
    <w:p w14:paraId="0B396F0E" w14:textId="2A40F4FF" w:rsidR="00BB4CE0" w:rsidRPr="00574982" w:rsidRDefault="00A8515C" w:rsidP="00BB4CE0">
      <w:pPr>
        <w:spacing w:after="0"/>
        <w:jc w:val="center"/>
        <w:rPr>
          <w:rFonts w:ascii="Arial" w:hAnsi="Arial" w:cs="Arial"/>
        </w:rPr>
      </w:pPr>
      <w:r w:rsidRPr="00144AEE">
        <w:rPr>
          <w:rFonts w:ascii="Arial" w:hAnsi="Arial" w:cs="Arial"/>
        </w:rPr>
        <w:t xml:space="preserve">Článok </w:t>
      </w:r>
      <w:r w:rsidR="00B523C4">
        <w:rPr>
          <w:rFonts w:ascii="Arial" w:hAnsi="Arial" w:cs="Arial"/>
        </w:rPr>
        <w:t>7</w:t>
      </w:r>
      <w:r w:rsidRPr="00144AEE">
        <w:rPr>
          <w:rFonts w:ascii="Arial" w:hAnsi="Arial" w:cs="Arial"/>
        </w:rPr>
        <w:br/>
        <w:t>Zmluvné pokuty a zodpovednosť za škodu</w:t>
      </w:r>
    </w:p>
    <w:p w14:paraId="7290EB5F" w14:textId="7C8453E2" w:rsidR="00BB4CE0" w:rsidRPr="00574982" w:rsidRDefault="00A8515C" w:rsidP="00BB4CE0">
      <w:pPr>
        <w:spacing w:after="0"/>
        <w:jc w:val="center"/>
        <w:rPr>
          <w:rFonts w:ascii="Arial" w:hAnsi="Arial" w:cs="Arial"/>
        </w:rPr>
      </w:pPr>
      <w:r w:rsidRPr="00144AEE">
        <w:rPr>
          <w:rFonts w:ascii="Arial" w:hAnsi="Arial" w:cs="Arial"/>
        </w:rPr>
        <w:lastRenderedPageBreak/>
        <w:br/>
        <w:t xml:space="preserve"> </w:t>
      </w:r>
      <w:r w:rsidRPr="00144AEE">
        <w:rPr>
          <w:rFonts w:ascii="Arial" w:hAnsi="Arial" w:cs="Arial"/>
        </w:rPr>
        <w:br/>
      </w:r>
      <w:r w:rsidR="00B523C4">
        <w:rPr>
          <w:rFonts w:ascii="Arial" w:hAnsi="Arial" w:cs="Arial"/>
        </w:rPr>
        <w:t>7</w:t>
      </w:r>
      <w:r w:rsidRPr="00144AEE">
        <w:rPr>
          <w:rFonts w:ascii="Arial" w:hAnsi="Arial" w:cs="Arial"/>
        </w:rPr>
        <w:t>.1</w:t>
      </w:r>
    </w:p>
    <w:p w14:paraId="279594E6" w14:textId="77777777" w:rsidR="00BB4CE0" w:rsidRPr="00574982" w:rsidRDefault="00BB4CE0" w:rsidP="000E1297">
      <w:pPr>
        <w:spacing w:after="0"/>
        <w:jc w:val="both"/>
        <w:rPr>
          <w:rFonts w:ascii="Arial" w:hAnsi="Arial" w:cs="Arial"/>
        </w:rPr>
      </w:pPr>
    </w:p>
    <w:p w14:paraId="3D3B5DFD" w14:textId="738D4F1F" w:rsidR="00BB4CE0" w:rsidRPr="0006131E" w:rsidRDefault="00A8515C" w:rsidP="00484E36">
      <w:pPr>
        <w:spacing w:after="0"/>
        <w:jc w:val="both"/>
        <w:rPr>
          <w:rFonts w:ascii="Arial" w:hAnsi="Arial" w:cs="Arial"/>
        </w:rPr>
      </w:pPr>
      <w:r w:rsidRPr="0006131E">
        <w:rPr>
          <w:rFonts w:ascii="Arial" w:hAnsi="Arial" w:cs="Arial"/>
        </w:rPr>
        <w:t xml:space="preserve">Zmluvné strany si vzájomne zodpovedajú za škodu, ktorú si spôsobia porušením svojich </w:t>
      </w:r>
      <w:r w:rsidRPr="0006131E">
        <w:rPr>
          <w:rFonts w:ascii="Arial" w:hAnsi="Arial" w:cs="Arial"/>
        </w:rPr>
        <w:br/>
        <w:t xml:space="preserve">povinností. Zodpovednosť za škodu spôsobenú v súvislosti s touto </w:t>
      </w:r>
      <w:r w:rsidR="00FA24DF">
        <w:rPr>
          <w:rFonts w:ascii="Arial" w:hAnsi="Arial" w:cs="Arial"/>
        </w:rPr>
        <w:t>Z</w:t>
      </w:r>
      <w:r w:rsidRPr="0006131E">
        <w:rPr>
          <w:rFonts w:ascii="Arial" w:hAnsi="Arial" w:cs="Arial"/>
        </w:rPr>
        <w:t>mluvou sa</w:t>
      </w:r>
      <w:r w:rsidR="00ED65A0" w:rsidRPr="0006131E">
        <w:rPr>
          <w:rFonts w:ascii="Arial" w:hAnsi="Arial" w:cs="Arial"/>
        </w:rPr>
        <w:t> </w:t>
      </w:r>
      <w:r w:rsidRPr="0006131E">
        <w:rPr>
          <w:rFonts w:ascii="Arial" w:hAnsi="Arial" w:cs="Arial"/>
        </w:rPr>
        <w:t>riadi príslušnými  ustanoveniami Obchodného zákonníka.</w:t>
      </w:r>
    </w:p>
    <w:p w14:paraId="33F02851" w14:textId="3B3242B1" w:rsidR="00880844" w:rsidRPr="00574982" w:rsidRDefault="00A8515C" w:rsidP="00880844">
      <w:pPr>
        <w:spacing w:after="0"/>
        <w:jc w:val="center"/>
        <w:rPr>
          <w:rFonts w:ascii="Arial" w:hAnsi="Arial" w:cs="Arial"/>
        </w:rPr>
      </w:pPr>
      <w:r w:rsidRPr="00144AEE">
        <w:rPr>
          <w:rFonts w:ascii="Arial" w:hAnsi="Arial" w:cs="Arial"/>
        </w:rPr>
        <w:br/>
      </w:r>
      <w:r w:rsidR="00B523C4">
        <w:rPr>
          <w:rFonts w:ascii="Arial" w:hAnsi="Arial" w:cs="Arial"/>
        </w:rPr>
        <w:t>7</w:t>
      </w:r>
      <w:r w:rsidRPr="00144AEE">
        <w:rPr>
          <w:rFonts w:ascii="Arial" w:hAnsi="Arial" w:cs="Arial"/>
        </w:rPr>
        <w:t>.2</w:t>
      </w:r>
    </w:p>
    <w:p w14:paraId="375CEF4F" w14:textId="77777777" w:rsidR="00880844" w:rsidRPr="00574982" w:rsidRDefault="00880844" w:rsidP="000E1297">
      <w:pPr>
        <w:spacing w:after="0"/>
        <w:jc w:val="both"/>
        <w:rPr>
          <w:rFonts w:ascii="Arial" w:hAnsi="Arial" w:cs="Arial"/>
        </w:rPr>
      </w:pPr>
    </w:p>
    <w:p w14:paraId="034C4723" w14:textId="0A5A80DD" w:rsidR="00880844" w:rsidRPr="00574982" w:rsidRDefault="00A8515C" w:rsidP="000E1297">
      <w:pPr>
        <w:spacing w:after="0"/>
        <w:jc w:val="both"/>
        <w:rPr>
          <w:rFonts w:ascii="Arial" w:hAnsi="Arial" w:cs="Arial"/>
        </w:rPr>
      </w:pPr>
      <w:r w:rsidRPr="00144AEE">
        <w:rPr>
          <w:rFonts w:ascii="Arial" w:hAnsi="Arial" w:cs="Arial"/>
        </w:rPr>
        <w:t xml:space="preserve">V prípade omeškania </w:t>
      </w:r>
      <w:r w:rsidR="0053541F">
        <w:rPr>
          <w:rFonts w:ascii="Arial" w:hAnsi="Arial" w:cs="Arial"/>
        </w:rPr>
        <w:t>Objednávateľa</w:t>
      </w:r>
      <w:r w:rsidR="0053541F" w:rsidRPr="00144AEE">
        <w:rPr>
          <w:rFonts w:ascii="Arial" w:hAnsi="Arial" w:cs="Arial"/>
        </w:rPr>
        <w:t xml:space="preserve"> </w:t>
      </w:r>
      <w:r w:rsidRPr="00144AEE">
        <w:rPr>
          <w:rFonts w:ascii="Arial" w:hAnsi="Arial" w:cs="Arial"/>
        </w:rPr>
        <w:t>s úhradou faktúry je Dodávateľ oprávnený účtovať úrok z omeškania podľa § 369a Obchodného zákonníka.</w:t>
      </w:r>
    </w:p>
    <w:p w14:paraId="50BBA1B4" w14:textId="3A1C9781" w:rsidR="00880844" w:rsidRPr="00574982" w:rsidRDefault="00A8515C" w:rsidP="00880844">
      <w:pPr>
        <w:spacing w:after="0"/>
        <w:jc w:val="center"/>
        <w:rPr>
          <w:rFonts w:ascii="Arial" w:hAnsi="Arial" w:cs="Arial"/>
        </w:rPr>
      </w:pPr>
      <w:r w:rsidRPr="00144AEE">
        <w:rPr>
          <w:rFonts w:ascii="Arial" w:hAnsi="Arial" w:cs="Arial"/>
        </w:rPr>
        <w:br/>
      </w:r>
      <w:r w:rsidRPr="00144AEE">
        <w:rPr>
          <w:rFonts w:ascii="Arial" w:hAnsi="Arial" w:cs="Arial"/>
        </w:rPr>
        <w:br/>
      </w:r>
      <w:r w:rsidR="00B523C4">
        <w:rPr>
          <w:rFonts w:ascii="Arial" w:hAnsi="Arial" w:cs="Arial"/>
        </w:rPr>
        <w:t>7</w:t>
      </w:r>
      <w:r w:rsidRPr="00144AEE">
        <w:rPr>
          <w:rFonts w:ascii="Arial" w:hAnsi="Arial" w:cs="Arial"/>
        </w:rPr>
        <w:t>.3</w:t>
      </w:r>
    </w:p>
    <w:p w14:paraId="015B66A3" w14:textId="77777777" w:rsidR="00880844" w:rsidRPr="00574982" w:rsidRDefault="00880844" w:rsidP="000E1297">
      <w:pPr>
        <w:spacing w:after="0"/>
        <w:jc w:val="both"/>
        <w:rPr>
          <w:rFonts w:ascii="Arial" w:hAnsi="Arial" w:cs="Arial"/>
        </w:rPr>
      </w:pPr>
    </w:p>
    <w:p w14:paraId="6EA09B18" w14:textId="1A693DDC" w:rsidR="00880844" w:rsidRPr="00574982" w:rsidRDefault="00A8515C" w:rsidP="000E1297">
      <w:pPr>
        <w:spacing w:after="0"/>
        <w:jc w:val="both"/>
        <w:rPr>
          <w:rFonts w:ascii="Arial" w:hAnsi="Arial" w:cs="Arial"/>
        </w:rPr>
      </w:pPr>
      <w:r w:rsidRPr="7AAFFC94">
        <w:rPr>
          <w:rFonts w:ascii="Arial" w:hAnsi="Arial" w:cs="Arial"/>
        </w:rPr>
        <w:t xml:space="preserve">V prípade porušenia povinnosti Dodávateľa dodať </w:t>
      </w:r>
      <w:r w:rsidR="00923E00" w:rsidRPr="7AAFFC94">
        <w:rPr>
          <w:rFonts w:ascii="Arial" w:hAnsi="Arial" w:cs="Arial"/>
        </w:rPr>
        <w:t>edukačné publikácie</w:t>
      </w:r>
      <w:r w:rsidRPr="7AAFFC94">
        <w:rPr>
          <w:rFonts w:ascii="Arial" w:hAnsi="Arial" w:cs="Arial"/>
        </w:rPr>
        <w:t xml:space="preserve"> riadne a/alebo včas v termíne podľa tejto </w:t>
      </w:r>
      <w:r w:rsidR="00E946C5">
        <w:rPr>
          <w:rFonts w:ascii="Arial" w:hAnsi="Arial" w:cs="Arial"/>
        </w:rPr>
        <w:t>Z</w:t>
      </w:r>
      <w:r w:rsidRPr="7AAFFC94">
        <w:rPr>
          <w:rFonts w:ascii="Arial" w:hAnsi="Arial" w:cs="Arial"/>
        </w:rPr>
        <w:t xml:space="preserve">mluvy, je Dodávateľ povinný uhradiť </w:t>
      </w:r>
      <w:r w:rsidR="6199CAAF" w:rsidRPr="7AAFFC94">
        <w:rPr>
          <w:rFonts w:ascii="Arial" w:hAnsi="Arial" w:cs="Arial"/>
        </w:rPr>
        <w:t>Objednávateľovi</w:t>
      </w:r>
      <w:r w:rsidRPr="7AAFFC94">
        <w:rPr>
          <w:rFonts w:ascii="Arial" w:hAnsi="Arial" w:cs="Arial"/>
        </w:rPr>
        <w:t xml:space="preserve"> zmluvnú pokutu vo výške 0,2%, a to za každý aj začatý deň omeškania z hodnoty </w:t>
      </w:r>
      <w:r w:rsidR="00923E00" w:rsidRPr="7AAFFC94">
        <w:rPr>
          <w:rFonts w:ascii="Arial" w:hAnsi="Arial" w:cs="Arial"/>
        </w:rPr>
        <w:t>edukačných publikácií</w:t>
      </w:r>
      <w:r w:rsidR="248FD20C" w:rsidRPr="68D7EC1C">
        <w:rPr>
          <w:rFonts w:ascii="Arial" w:hAnsi="Arial" w:cs="Arial"/>
        </w:rPr>
        <w:t xml:space="preserve"> až do ich dodania</w:t>
      </w:r>
      <w:r w:rsidRPr="7AAFFC94">
        <w:rPr>
          <w:rFonts w:ascii="Arial" w:hAnsi="Arial" w:cs="Arial"/>
        </w:rPr>
        <w:t>, ktor</w:t>
      </w:r>
      <w:r w:rsidR="00923E00" w:rsidRPr="7AAFFC94">
        <w:rPr>
          <w:rFonts w:ascii="Arial" w:hAnsi="Arial" w:cs="Arial"/>
        </w:rPr>
        <w:t>é</w:t>
      </w:r>
      <w:r w:rsidRPr="7AAFFC94">
        <w:rPr>
          <w:rFonts w:ascii="Arial" w:hAnsi="Arial" w:cs="Arial"/>
        </w:rPr>
        <w:t xml:space="preserve"> nebol</w:t>
      </w:r>
      <w:r w:rsidR="00923E00" w:rsidRPr="7AAFFC94">
        <w:rPr>
          <w:rFonts w:ascii="Arial" w:hAnsi="Arial" w:cs="Arial"/>
        </w:rPr>
        <w:t>i</w:t>
      </w:r>
      <w:r w:rsidRPr="7AAFFC94">
        <w:rPr>
          <w:rFonts w:ascii="Arial" w:hAnsi="Arial" w:cs="Arial"/>
        </w:rPr>
        <w:t xml:space="preserve"> dodan</w:t>
      </w:r>
      <w:r w:rsidR="00923E00" w:rsidRPr="7AAFFC94">
        <w:rPr>
          <w:rFonts w:ascii="Arial" w:hAnsi="Arial" w:cs="Arial"/>
        </w:rPr>
        <w:t>é</w:t>
      </w:r>
      <w:r w:rsidRPr="7AAFFC94">
        <w:rPr>
          <w:rFonts w:ascii="Arial" w:hAnsi="Arial" w:cs="Arial"/>
        </w:rPr>
        <w:t xml:space="preserve"> v termíne podľa bodu 3.2 tejto </w:t>
      </w:r>
      <w:r w:rsidR="00FA24DF">
        <w:rPr>
          <w:rFonts w:ascii="Arial" w:hAnsi="Arial" w:cs="Arial"/>
        </w:rPr>
        <w:t>Z</w:t>
      </w:r>
      <w:r w:rsidRPr="7AAFFC94">
        <w:rPr>
          <w:rFonts w:ascii="Arial" w:hAnsi="Arial" w:cs="Arial"/>
        </w:rPr>
        <w:t>mluvy.</w:t>
      </w:r>
    </w:p>
    <w:p w14:paraId="5D6620B8" w14:textId="75ED15B0" w:rsidR="00880844" w:rsidRPr="00574982" w:rsidRDefault="00A8515C" w:rsidP="00880844">
      <w:pPr>
        <w:spacing w:after="0"/>
        <w:jc w:val="center"/>
        <w:rPr>
          <w:rFonts w:ascii="Arial" w:hAnsi="Arial" w:cs="Arial"/>
        </w:rPr>
      </w:pPr>
      <w:r w:rsidRPr="00144AEE">
        <w:rPr>
          <w:rFonts w:ascii="Arial" w:hAnsi="Arial" w:cs="Arial"/>
        </w:rPr>
        <w:br/>
      </w:r>
      <w:r w:rsidRPr="00144AEE">
        <w:rPr>
          <w:rFonts w:ascii="Arial" w:hAnsi="Arial" w:cs="Arial"/>
        </w:rPr>
        <w:br/>
      </w:r>
      <w:r w:rsidR="00B523C4">
        <w:rPr>
          <w:rFonts w:ascii="Arial" w:hAnsi="Arial" w:cs="Arial"/>
        </w:rPr>
        <w:t>7</w:t>
      </w:r>
      <w:r w:rsidRPr="00144AEE">
        <w:rPr>
          <w:rFonts w:ascii="Arial" w:hAnsi="Arial" w:cs="Arial"/>
        </w:rPr>
        <w:t>.4</w:t>
      </w:r>
    </w:p>
    <w:p w14:paraId="170BC073" w14:textId="77777777" w:rsidR="00880844" w:rsidRPr="00574982" w:rsidRDefault="00880844" w:rsidP="000E1297">
      <w:pPr>
        <w:spacing w:after="0"/>
        <w:jc w:val="both"/>
        <w:rPr>
          <w:rFonts w:ascii="Arial" w:hAnsi="Arial" w:cs="Arial"/>
        </w:rPr>
      </w:pPr>
    </w:p>
    <w:p w14:paraId="53ACC517" w14:textId="6A8F5E3E" w:rsidR="00CB2862" w:rsidRPr="00574982" w:rsidRDefault="00A8515C" w:rsidP="000E1297">
      <w:pPr>
        <w:spacing w:after="0"/>
        <w:jc w:val="both"/>
        <w:rPr>
          <w:rFonts w:ascii="Arial" w:hAnsi="Arial" w:cs="Arial"/>
        </w:rPr>
      </w:pPr>
      <w:r w:rsidRPr="7AAFFC94">
        <w:rPr>
          <w:rFonts w:ascii="Arial" w:hAnsi="Arial" w:cs="Arial"/>
        </w:rPr>
        <w:t>V prípade zistenia porušenia povinnosti Dodávateľa alebo jeho subdodávateľa</w:t>
      </w:r>
      <w:r w:rsidR="00ED65A0">
        <w:rPr>
          <w:rFonts w:ascii="Arial" w:hAnsi="Arial" w:cs="Arial"/>
        </w:rPr>
        <w:t xml:space="preserve"> </w:t>
      </w:r>
      <w:r w:rsidRPr="7AAFFC94">
        <w:rPr>
          <w:rFonts w:ascii="Arial" w:hAnsi="Arial" w:cs="Arial"/>
        </w:rPr>
        <w:t xml:space="preserve">byť zapísaný v registri partnerov verejného sektora (ďalej len „RPVS“) je </w:t>
      </w:r>
      <w:r w:rsidR="6635B7A1" w:rsidRPr="7AAFFC94">
        <w:rPr>
          <w:rFonts w:ascii="Arial" w:hAnsi="Arial" w:cs="Arial"/>
        </w:rPr>
        <w:t>Objednávateľ</w:t>
      </w:r>
      <w:r w:rsidRPr="7AAFFC94">
        <w:rPr>
          <w:rFonts w:ascii="Arial" w:hAnsi="Arial" w:cs="Arial"/>
        </w:rPr>
        <w:t xml:space="preserve"> oprávnený uplatniť si voči Dodávateľovi zmluvnú pokutu vo výške 100 EUR za každý aj</w:t>
      </w:r>
      <w:r w:rsidR="001420BE">
        <w:rPr>
          <w:rFonts w:ascii="Arial" w:hAnsi="Arial" w:cs="Arial"/>
        </w:rPr>
        <w:t> </w:t>
      </w:r>
      <w:r w:rsidRPr="7AAFFC94">
        <w:rPr>
          <w:rFonts w:ascii="Arial" w:hAnsi="Arial" w:cs="Arial"/>
        </w:rPr>
        <w:t xml:space="preserve">začatý deň, počas trvania tejto </w:t>
      </w:r>
      <w:r w:rsidR="00630946">
        <w:rPr>
          <w:rFonts w:ascii="Arial" w:hAnsi="Arial" w:cs="Arial"/>
        </w:rPr>
        <w:t>Z</w:t>
      </w:r>
      <w:r w:rsidRPr="7AAFFC94">
        <w:rPr>
          <w:rFonts w:ascii="Arial" w:hAnsi="Arial" w:cs="Arial"/>
        </w:rPr>
        <w:t>mluvy, ktorý nebol Dodávateľ alebo subdodávateľ (ak</w:t>
      </w:r>
      <w:r w:rsidR="001218D3">
        <w:rPr>
          <w:rFonts w:ascii="Arial" w:hAnsi="Arial" w:cs="Arial"/>
        </w:rPr>
        <w:t> </w:t>
      </w:r>
      <w:r w:rsidRPr="7AAFFC94">
        <w:rPr>
          <w:rFonts w:ascii="Arial" w:hAnsi="Arial" w:cs="Arial"/>
        </w:rPr>
        <w:t xml:space="preserve">je subdodávateľ povinný byť zapísaný v RPVS) zapísaný v RPVS. </w:t>
      </w:r>
    </w:p>
    <w:p w14:paraId="07ED7DDA" w14:textId="5276EC4D" w:rsidR="00CB2862" w:rsidRPr="00574982" w:rsidRDefault="00A8515C" w:rsidP="00CB2862">
      <w:pPr>
        <w:spacing w:after="0"/>
        <w:jc w:val="center"/>
        <w:rPr>
          <w:rFonts w:ascii="Arial" w:hAnsi="Arial" w:cs="Arial"/>
        </w:rPr>
      </w:pPr>
      <w:r w:rsidRPr="00144AEE">
        <w:rPr>
          <w:rFonts w:ascii="Arial" w:hAnsi="Arial" w:cs="Arial"/>
        </w:rPr>
        <w:br/>
      </w:r>
      <w:r w:rsidRPr="00144AEE">
        <w:rPr>
          <w:rFonts w:ascii="Arial" w:hAnsi="Arial" w:cs="Arial"/>
        </w:rPr>
        <w:br/>
      </w:r>
      <w:r w:rsidR="00B523C4">
        <w:rPr>
          <w:rFonts w:ascii="Arial" w:hAnsi="Arial" w:cs="Arial"/>
        </w:rPr>
        <w:t>7</w:t>
      </w:r>
      <w:r w:rsidRPr="00144AEE">
        <w:rPr>
          <w:rFonts w:ascii="Arial" w:hAnsi="Arial" w:cs="Arial"/>
        </w:rPr>
        <w:t>.</w:t>
      </w:r>
      <w:r w:rsidR="00CB2862" w:rsidRPr="00574982">
        <w:rPr>
          <w:rFonts w:ascii="Arial" w:hAnsi="Arial" w:cs="Arial"/>
        </w:rPr>
        <w:t>5</w:t>
      </w:r>
    </w:p>
    <w:p w14:paraId="67C132EE" w14:textId="77777777" w:rsidR="00CB2862" w:rsidRPr="00574982" w:rsidRDefault="00CB2862" w:rsidP="000E1297">
      <w:pPr>
        <w:spacing w:after="0"/>
        <w:jc w:val="both"/>
        <w:rPr>
          <w:rFonts w:ascii="Arial" w:hAnsi="Arial" w:cs="Arial"/>
        </w:rPr>
      </w:pPr>
    </w:p>
    <w:p w14:paraId="5E66B719" w14:textId="0C185179" w:rsidR="00CB2862" w:rsidRPr="00574982" w:rsidRDefault="00A8515C" w:rsidP="000E1297">
      <w:pPr>
        <w:spacing w:after="0"/>
        <w:jc w:val="both"/>
        <w:rPr>
          <w:rFonts w:ascii="Arial" w:hAnsi="Arial" w:cs="Arial"/>
        </w:rPr>
      </w:pPr>
      <w:r w:rsidRPr="7AAFFC94">
        <w:rPr>
          <w:rFonts w:ascii="Arial" w:hAnsi="Arial" w:cs="Arial"/>
        </w:rPr>
        <w:t xml:space="preserve">Zaplatením zmluvných pokút a úrokov z omeškania </w:t>
      </w:r>
      <w:r w:rsidR="145E058A" w:rsidRPr="68D7EC1C">
        <w:rPr>
          <w:rFonts w:ascii="Arial" w:hAnsi="Arial" w:cs="Arial"/>
        </w:rPr>
        <w:t xml:space="preserve">Dodávateľom </w:t>
      </w:r>
      <w:r w:rsidRPr="7AAFFC94">
        <w:rPr>
          <w:rFonts w:ascii="Arial" w:hAnsi="Arial" w:cs="Arial"/>
        </w:rPr>
        <w:t xml:space="preserve">nie sú dotknuté nároky </w:t>
      </w:r>
      <w:r w:rsidR="16C096FC" w:rsidRPr="7AAFFC94">
        <w:rPr>
          <w:rFonts w:ascii="Arial" w:hAnsi="Arial" w:cs="Arial"/>
        </w:rPr>
        <w:t>Objednávateľa</w:t>
      </w:r>
      <w:r w:rsidRPr="7AAFFC94">
        <w:rPr>
          <w:rFonts w:ascii="Arial" w:hAnsi="Arial" w:cs="Arial"/>
        </w:rPr>
        <w:t xml:space="preserve"> na náhradu škody a iné nároky podľa tejto </w:t>
      </w:r>
      <w:r w:rsidR="00630946">
        <w:rPr>
          <w:rFonts w:ascii="Arial" w:hAnsi="Arial" w:cs="Arial"/>
        </w:rPr>
        <w:t>Z</w:t>
      </w:r>
      <w:r w:rsidRPr="7AAFFC94">
        <w:rPr>
          <w:rFonts w:ascii="Arial" w:hAnsi="Arial" w:cs="Arial"/>
        </w:rPr>
        <w:t>mluvy.</w:t>
      </w:r>
    </w:p>
    <w:p w14:paraId="7F07D0F5" w14:textId="77777777" w:rsidR="00CB2862" w:rsidRPr="00574982" w:rsidRDefault="00CB2862" w:rsidP="000E1297">
      <w:pPr>
        <w:spacing w:after="0"/>
        <w:jc w:val="both"/>
        <w:rPr>
          <w:rFonts w:ascii="Arial" w:hAnsi="Arial" w:cs="Arial"/>
        </w:rPr>
      </w:pPr>
    </w:p>
    <w:p w14:paraId="340EF7FB" w14:textId="37541579" w:rsidR="001420BE" w:rsidRDefault="001420BE" w:rsidP="00127505">
      <w:pPr>
        <w:spacing w:after="0"/>
        <w:jc w:val="center"/>
        <w:rPr>
          <w:rFonts w:ascii="Arial" w:hAnsi="Arial" w:cs="Arial"/>
        </w:rPr>
      </w:pPr>
    </w:p>
    <w:p w14:paraId="0F827FA7" w14:textId="63E5F4F3" w:rsidR="0014597F" w:rsidRPr="00574982" w:rsidRDefault="00A8515C" w:rsidP="00127505">
      <w:pPr>
        <w:spacing w:after="0"/>
        <w:jc w:val="center"/>
        <w:rPr>
          <w:rFonts w:ascii="Arial" w:hAnsi="Arial" w:cs="Arial"/>
        </w:rPr>
      </w:pPr>
      <w:r w:rsidRPr="00144AEE">
        <w:rPr>
          <w:rFonts w:ascii="Arial" w:hAnsi="Arial" w:cs="Arial"/>
        </w:rPr>
        <w:br/>
        <w:t xml:space="preserve">Článok </w:t>
      </w:r>
      <w:r w:rsidR="00B523C4">
        <w:rPr>
          <w:rFonts w:ascii="Arial" w:hAnsi="Arial" w:cs="Arial"/>
        </w:rPr>
        <w:t>8</w:t>
      </w:r>
      <w:r w:rsidRPr="00144AEE">
        <w:rPr>
          <w:rFonts w:ascii="Arial" w:hAnsi="Arial" w:cs="Arial"/>
        </w:rPr>
        <w:br/>
        <w:t>Subdodávatelia a RPVS</w:t>
      </w:r>
    </w:p>
    <w:p w14:paraId="5182F044" w14:textId="1BFA55EB" w:rsidR="00233782" w:rsidRPr="00574982" w:rsidRDefault="00A8515C" w:rsidP="00233782">
      <w:pPr>
        <w:jc w:val="center"/>
        <w:rPr>
          <w:rFonts w:ascii="Arial" w:hAnsi="Arial" w:cs="Arial"/>
        </w:rPr>
      </w:pPr>
      <w:r w:rsidRPr="00144AEE">
        <w:rPr>
          <w:rFonts w:ascii="Arial" w:hAnsi="Arial" w:cs="Arial"/>
        </w:rPr>
        <w:br/>
      </w:r>
      <w:r w:rsidRPr="00144AEE">
        <w:rPr>
          <w:rFonts w:ascii="Arial" w:hAnsi="Arial" w:cs="Arial"/>
        </w:rPr>
        <w:br/>
      </w:r>
      <w:r w:rsidR="00B523C4">
        <w:rPr>
          <w:rFonts w:ascii="Arial" w:hAnsi="Arial" w:cs="Arial"/>
        </w:rPr>
        <w:t>8</w:t>
      </w:r>
      <w:r w:rsidRPr="00144AEE">
        <w:rPr>
          <w:rFonts w:ascii="Arial" w:hAnsi="Arial" w:cs="Arial"/>
        </w:rPr>
        <w:t>.</w:t>
      </w:r>
      <w:r w:rsidR="00CE08C2">
        <w:rPr>
          <w:rFonts w:ascii="Arial" w:hAnsi="Arial" w:cs="Arial"/>
        </w:rPr>
        <w:t>1</w:t>
      </w:r>
    </w:p>
    <w:p w14:paraId="3A2154DB" w14:textId="3F49E947" w:rsidR="0014597F" w:rsidRPr="00574982" w:rsidRDefault="00A8515C" w:rsidP="00944287">
      <w:pPr>
        <w:jc w:val="both"/>
        <w:rPr>
          <w:rFonts w:ascii="Arial" w:hAnsi="Arial" w:cs="Arial"/>
        </w:rPr>
      </w:pPr>
      <w:r w:rsidRPr="00144AEE">
        <w:rPr>
          <w:rFonts w:ascii="Arial" w:hAnsi="Arial" w:cs="Arial"/>
        </w:rPr>
        <w:lastRenderedPageBreak/>
        <w:br/>
        <w:t>Dodávateľ</w:t>
      </w:r>
      <w:r w:rsidR="00CF5EC8">
        <w:rPr>
          <w:rFonts w:ascii="Arial" w:hAnsi="Arial" w:cs="Arial"/>
        </w:rPr>
        <w:t xml:space="preserve"> </w:t>
      </w:r>
      <w:r w:rsidRPr="00144AEE">
        <w:rPr>
          <w:rFonts w:ascii="Arial" w:hAnsi="Arial" w:cs="Arial"/>
        </w:rPr>
        <w:t xml:space="preserve">zodpovedá za výber subdodávateľa, pričom nesmie poveriť vykonaním </w:t>
      </w:r>
      <w:r w:rsidR="006F057A">
        <w:rPr>
          <w:rFonts w:ascii="Arial" w:hAnsi="Arial" w:cs="Arial"/>
        </w:rPr>
        <w:t>P</w:t>
      </w:r>
      <w:r w:rsidRPr="00144AEE">
        <w:rPr>
          <w:rFonts w:ascii="Arial" w:hAnsi="Arial" w:cs="Arial"/>
        </w:rPr>
        <w:t xml:space="preserve">redmetu </w:t>
      </w:r>
      <w:r w:rsidR="006F057A">
        <w:rPr>
          <w:rFonts w:ascii="Arial" w:hAnsi="Arial" w:cs="Arial"/>
        </w:rPr>
        <w:t xml:space="preserve">tejto </w:t>
      </w:r>
      <w:r w:rsidRPr="00144AEE">
        <w:rPr>
          <w:rFonts w:ascii="Arial" w:hAnsi="Arial" w:cs="Arial"/>
        </w:rPr>
        <w:t xml:space="preserve">zmluvy ako celku iný subjekt. Vykonaním časti </w:t>
      </w:r>
      <w:r w:rsidR="006F057A">
        <w:rPr>
          <w:rFonts w:ascii="Arial" w:hAnsi="Arial" w:cs="Arial"/>
        </w:rPr>
        <w:t>P</w:t>
      </w:r>
      <w:r w:rsidRPr="00144AEE">
        <w:rPr>
          <w:rFonts w:ascii="Arial" w:hAnsi="Arial" w:cs="Arial"/>
        </w:rPr>
        <w:t xml:space="preserve">redmetu </w:t>
      </w:r>
      <w:r w:rsidR="00070EDD">
        <w:rPr>
          <w:rFonts w:ascii="Arial" w:hAnsi="Arial" w:cs="Arial"/>
        </w:rPr>
        <w:t>tejto</w:t>
      </w:r>
      <w:r w:rsidR="006D0509">
        <w:rPr>
          <w:rFonts w:ascii="Arial" w:hAnsi="Arial" w:cs="Arial"/>
        </w:rPr>
        <w:t xml:space="preserve"> </w:t>
      </w:r>
      <w:r w:rsidR="00B97191">
        <w:rPr>
          <w:rFonts w:ascii="Arial" w:hAnsi="Arial" w:cs="Arial"/>
        </w:rPr>
        <w:t>Z</w:t>
      </w:r>
      <w:r w:rsidRPr="00144AEE">
        <w:rPr>
          <w:rFonts w:ascii="Arial" w:hAnsi="Arial" w:cs="Arial"/>
        </w:rPr>
        <w:t>mluvy  je</w:t>
      </w:r>
      <w:r w:rsidR="00F0303C">
        <w:rPr>
          <w:rFonts w:ascii="Arial" w:hAnsi="Arial" w:cs="Arial"/>
        </w:rPr>
        <w:t> </w:t>
      </w:r>
      <w:r w:rsidRPr="00144AEE">
        <w:rPr>
          <w:rFonts w:ascii="Arial" w:hAnsi="Arial" w:cs="Arial"/>
        </w:rPr>
        <w:t>Dodávateľ oprávnený poveriť subdodávateľa.</w:t>
      </w:r>
    </w:p>
    <w:p w14:paraId="0A145DD6" w14:textId="77777777" w:rsidR="0065170C" w:rsidRDefault="0065170C" w:rsidP="00233782">
      <w:pPr>
        <w:jc w:val="center"/>
        <w:rPr>
          <w:rFonts w:ascii="Arial" w:hAnsi="Arial" w:cs="Arial"/>
        </w:rPr>
      </w:pPr>
    </w:p>
    <w:p w14:paraId="4C7889FD" w14:textId="11872EA0" w:rsidR="00233782" w:rsidRPr="00574982" w:rsidRDefault="00A8515C" w:rsidP="00233782">
      <w:pPr>
        <w:jc w:val="center"/>
        <w:rPr>
          <w:rFonts w:ascii="Arial" w:hAnsi="Arial" w:cs="Arial"/>
        </w:rPr>
      </w:pPr>
      <w:r w:rsidRPr="00144AEE">
        <w:rPr>
          <w:rFonts w:ascii="Arial" w:hAnsi="Arial" w:cs="Arial"/>
        </w:rPr>
        <w:br/>
      </w:r>
      <w:r w:rsidR="00B523C4">
        <w:rPr>
          <w:rFonts w:ascii="Arial" w:hAnsi="Arial" w:cs="Arial"/>
        </w:rPr>
        <w:t>8</w:t>
      </w:r>
      <w:r w:rsidRPr="00144AEE">
        <w:rPr>
          <w:rFonts w:ascii="Arial" w:hAnsi="Arial" w:cs="Arial"/>
        </w:rPr>
        <w:t>.</w:t>
      </w:r>
      <w:r w:rsidR="00CE08C2">
        <w:rPr>
          <w:rFonts w:ascii="Arial" w:hAnsi="Arial" w:cs="Arial"/>
        </w:rPr>
        <w:t>2</w:t>
      </w:r>
    </w:p>
    <w:p w14:paraId="003444BC" w14:textId="74179934" w:rsidR="00233782" w:rsidRPr="00574982" w:rsidRDefault="00A8515C" w:rsidP="00944287">
      <w:pPr>
        <w:jc w:val="both"/>
        <w:rPr>
          <w:rFonts w:ascii="Arial" w:hAnsi="Arial" w:cs="Arial"/>
        </w:rPr>
      </w:pPr>
      <w:r>
        <w:br/>
      </w:r>
      <w:r w:rsidRPr="7AAFFC94">
        <w:rPr>
          <w:rFonts w:ascii="Arial" w:hAnsi="Arial" w:cs="Arial"/>
        </w:rPr>
        <w:t>Dodávateľ</w:t>
      </w:r>
      <w:r w:rsidR="001420BE">
        <w:rPr>
          <w:rFonts w:ascii="Arial" w:hAnsi="Arial" w:cs="Arial"/>
        </w:rPr>
        <w:t xml:space="preserve"> </w:t>
      </w:r>
      <w:r w:rsidRPr="7AAFFC94">
        <w:rPr>
          <w:rFonts w:ascii="Arial" w:hAnsi="Arial" w:cs="Arial"/>
        </w:rPr>
        <w:t>zodpoved</w:t>
      </w:r>
      <w:r w:rsidR="72BD0BA6" w:rsidRPr="68D7EC1C">
        <w:rPr>
          <w:rFonts w:ascii="Arial" w:hAnsi="Arial" w:cs="Arial"/>
        </w:rPr>
        <w:t>á</w:t>
      </w:r>
      <w:r w:rsidRPr="7AAFFC94">
        <w:rPr>
          <w:rFonts w:ascii="Arial" w:hAnsi="Arial" w:cs="Arial"/>
        </w:rPr>
        <w:t xml:space="preserve"> za akékoľvek konanie, porušenie, opomenutie alebo </w:t>
      </w:r>
      <w:r>
        <w:br/>
      </w:r>
      <w:r w:rsidRPr="7AAFFC94">
        <w:rPr>
          <w:rFonts w:ascii="Arial" w:hAnsi="Arial" w:cs="Arial"/>
        </w:rPr>
        <w:t>zanedbanie</w:t>
      </w:r>
      <w:r w:rsidR="00A073A1">
        <w:rPr>
          <w:rFonts w:ascii="Arial" w:hAnsi="Arial" w:cs="Arial"/>
        </w:rPr>
        <w:t xml:space="preserve"> povinností</w:t>
      </w:r>
      <w:r w:rsidRPr="7AAFFC94">
        <w:rPr>
          <w:rFonts w:ascii="Arial" w:hAnsi="Arial" w:cs="Arial"/>
        </w:rPr>
        <w:t xml:space="preserve"> ktoréhokoľvek subdodávateľa, jeho zamestnancov alebo osôb ním poverených, akoby to bolo konanie, porušenie, opomenutie alebo zanedbanie </w:t>
      </w:r>
      <w:r w:rsidR="00A073A1">
        <w:rPr>
          <w:rFonts w:ascii="Arial" w:hAnsi="Arial" w:cs="Arial"/>
        </w:rPr>
        <w:t xml:space="preserve">povinností </w:t>
      </w:r>
      <w:r w:rsidRPr="7AAFFC94">
        <w:rPr>
          <w:rFonts w:ascii="Arial" w:hAnsi="Arial" w:cs="Arial"/>
        </w:rPr>
        <w:t>Dodávateľa. Dodávateľ zodpoved</w:t>
      </w:r>
      <w:r w:rsidR="2EA43F49" w:rsidRPr="68D7EC1C">
        <w:rPr>
          <w:rFonts w:ascii="Arial" w:hAnsi="Arial" w:cs="Arial"/>
        </w:rPr>
        <w:t>á</w:t>
      </w:r>
      <w:r w:rsidRPr="7AAFFC94">
        <w:rPr>
          <w:rFonts w:ascii="Arial" w:hAnsi="Arial" w:cs="Arial"/>
        </w:rPr>
        <w:t xml:space="preserve"> za akúkoľvek škodu spôsobenú subdodávateľom pri</w:t>
      </w:r>
      <w:r w:rsidR="001420BE">
        <w:rPr>
          <w:rFonts w:ascii="Arial" w:hAnsi="Arial" w:cs="Arial"/>
        </w:rPr>
        <w:t> </w:t>
      </w:r>
      <w:r w:rsidRPr="7AAFFC94">
        <w:rPr>
          <w:rFonts w:ascii="Arial" w:hAnsi="Arial" w:cs="Arial"/>
        </w:rPr>
        <w:t xml:space="preserve">plnení </w:t>
      </w:r>
      <w:r w:rsidR="00B97191">
        <w:rPr>
          <w:rFonts w:ascii="Arial" w:hAnsi="Arial" w:cs="Arial"/>
        </w:rPr>
        <w:t>tejto Z</w:t>
      </w:r>
      <w:r w:rsidRPr="7AAFFC94">
        <w:rPr>
          <w:rFonts w:ascii="Arial" w:hAnsi="Arial" w:cs="Arial"/>
        </w:rPr>
        <w:t xml:space="preserve">mluvy </w:t>
      </w:r>
      <w:r w:rsidR="6199CAAF" w:rsidRPr="7AAFFC94">
        <w:rPr>
          <w:rFonts w:ascii="Arial" w:hAnsi="Arial" w:cs="Arial"/>
        </w:rPr>
        <w:t>Objednávateľovi</w:t>
      </w:r>
      <w:r w:rsidRPr="7AAFFC94">
        <w:rPr>
          <w:rFonts w:ascii="Arial" w:hAnsi="Arial" w:cs="Arial"/>
        </w:rPr>
        <w:t xml:space="preserve"> a/alebo iným osobám. Dodávateľ je povinný zabezpečiť a zodpoved</w:t>
      </w:r>
      <w:r w:rsidR="060C47AF" w:rsidRPr="68D7EC1C">
        <w:rPr>
          <w:rFonts w:ascii="Arial" w:hAnsi="Arial" w:cs="Arial"/>
        </w:rPr>
        <w:t>á</w:t>
      </w:r>
      <w:r w:rsidRPr="7AAFFC94">
        <w:rPr>
          <w:rFonts w:ascii="Arial" w:hAnsi="Arial" w:cs="Arial"/>
        </w:rPr>
        <w:t xml:space="preserve"> za splnenie všetkých </w:t>
      </w:r>
      <w:r w:rsidR="3E6806DC" w:rsidRPr="68D7EC1C">
        <w:rPr>
          <w:rFonts w:ascii="Arial" w:hAnsi="Arial" w:cs="Arial"/>
        </w:rPr>
        <w:t xml:space="preserve">povinností vyplývajúcich z </w:t>
      </w:r>
      <w:r w:rsidRPr="7AAFFC94">
        <w:rPr>
          <w:rFonts w:ascii="Arial" w:hAnsi="Arial" w:cs="Arial"/>
        </w:rPr>
        <w:t xml:space="preserve">ustanovení </w:t>
      </w:r>
      <w:r w:rsidR="1005B209" w:rsidRPr="68D7EC1C">
        <w:rPr>
          <w:rFonts w:ascii="Arial" w:hAnsi="Arial" w:cs="Arial"/>
        </w:rPr>
        <w:t xml:space="preserve"> </w:t>
      </w:r>
      <w:r w:rsidR="00B97191">
        <w:rPr>
          <w:rFonts w:ascii="Arial" w:hAnsi="Arial" w:cs="Arial"/>
        </w:rPr>
        <w:t xml:space="preserve">tejto </w:t>
      </w:r>
      <w:r w:rsidRPr="7AAFFC94">
        <w:rPr>
          <w:rFonts w:ascii="Arial" w:hAnsi="Arial" w:cs="Arial"/>
        </w:rPr>
        <w:t>Zmluvy zo strany subdodávateľov.</w:t>
      </w:r>
    </w:p>
    <w:p w14:paraId="16ECF5E0" w14:textId="3EBC9465" w:rsidR="00F32456" w:rsidRPr="00574982" w:rsidRDefault="00A8515C" w:rsidP="00F32456">
      <w:pPr>
        <w:jc w:val="center"/>
        <w:rPr>
          <w:rFonts w:ascii="Arial" w:hAnsi="Arial" w:cs="Arial"/>
        </w:rPr>
      </w:pPr>
      <w:r w:rsidRPr="00144AEE">
        <w:rPr>
          <w:rFonts w:ascii="Arial" w:hAnsi="Arial" w:cs="Arial"/>
        </w:rPr>
        <w:br/>
        <w:t xml:space="preserve"> </w:t>
      </w:r>
      <w:r w:rsidR="00B523C4">
        <w:rPr>
          <w:rFonts w:ascii="Arial" w:hAnsi="Arial" w:cs="Arial"/>
        </w:rPr>
        <w:t>8</w:t>
      </w:r>
      <w:r w:rsidRPr="00144AEE">
        <w:rPr>
          <w:rFonts w:ascii="Arial" w:hAnsi="Arial" w:cs="Arial"/>
        </w:rPr>
        <w:t>.</w:t>
      </w:r>
      <w:r w:rsidR="003B6045">
        <w:rPr>
          <w:rFonts w:ascii="Arial" w:hAnsi="Arial" w:cs="Arial"/>
        </w:rPr>
        <w:t>3</w:t>
      </w:r>
    </w:p>
    <w:p w14:paraId="4A9C25EF" w14:textId="65ACCDEB" w:rsidR="00CF5EC8" w:rsidRDefault="00A8515C" w:rsidP="008E560E">
      <w:pPr>
        <w:jc w:val="both"/>
        <w:rPr>
          <w:rFonts w:ascii="Arial" w:hAnsi="Arial" w:cs="Arial"/>
        </w:rPr>
      </w:pPr>
      <w:r>
        <w:br/>
      </w:r>
      <w:r w:rsidR="6635B7A1" w:rsidRPr="1C195725">
        <w:rPr>
          <w:rFonts w:ascii="Arial" w:hAnsi="Arial" w:cs="Arial"/>
        </w:rPr>
        <w:t>Objednávateľ</w:t>
      </w:r>
      <w:r w:rsidRPr="1C195725">
        <w:rPr>
          <w:rFonts w:ascii="Arial" w:hAnsi="Arial" w:cs="Arial"/>
        </w:rPr>
        <w:t xml:space="preserve"> podpisom</w:t>
      </w:r>
      <w:r w:rsidR="0064275B">
        <w:rPr>
          <w:rFonts w:ascii="Arial" w:hAnsi="Arial" w:cs="Arial"/>
        </w:rPr>
        <w:t xml:space="preserve"> tejto</w:t>
      </w:r>
      <w:r w:rsidRPr="1C195725">
        <w:rPr>
          <w:rFonts w:ascii="Arial" w:hAnsi="Arial" w:cs="Arial"/>
        </w:rPr>
        <w:t xml:space="preserve"> </w:t>
      </w:r>
      <w:r w:rsidR="6C0165EA" w:rsidRPr="68D7EC1C">
        <w:rPr>
          <w:rFonts w:ascii="Arial" w:hAnsi="Arial" w:cs="Arial"/>
        </w:rPr>
        <w:t>Z</w:t>
      </w:r>
      <w:r w:rsidRPr="68D7EC1C">
        <w:rPr>
          <w:rFonts w:ascii="Arial" w:hAnsi="Arial" w:cs="Arial"/>
        </w:rPr>
        <w:t>mluvy</w:t>
      </w:r>
      <w:r w:rsidRPr="1C195725">
        <w:rPr>
          <w:rFonts w:ascii="Arial" w:hAnsi="Arial" w:cs="Arial"/>
        </w:rPr>
        <w:t xml:space="preserve"> akceptuje subdodávateľov Dodávateľa, ktorých </w:t>
      </w:r>
      <w:r>
        <w:br/>
      </w:r>
      <w:r w:rsidRPr="1C195725">
        <w:rPr>
          <w:rFonts w:ascii="Arial" w:hAnsi="Arial" w:cs="Arial"/>
        </w:rPr>
        <w:t xml:space="preserve">uviedol v zozname subdodávateľov podľa tejto </w:t>
      </w:r>
      <w:r w:rsidR="2E889D41" w:rsidRPr="68D7EC1C">
        <w:rPr>
          <w:rFonts w:ascii="Arial" w:hAnsi="Arial" w:cs="Arial"/>
        </w:rPr>
        <w:t>Z</w:t>
      </w:r>
      <w:r w:rsidRPr="68D7EC1C">
        <w:rPr>
          <w:rFonts w:ascii="Arial" w:hAnsi="Arial" w:cs="Arial"/>
        </w:rPr>
        <w:t>mluvy</w:t>
      </w:r>
      <w:r w:rsidRPr="1C195725">
        <w:rPr>
          <w:rFonts w:ascii="Arial" w:hAnsi="Arial" w:cs="Arial"/>
        </w:rPr>
        <w:t>, ktorí majú v RPVS podľa § 11 zákona o verejnom obstarávaní zapísaných konečných užívateľov výhod</w:t>
      </w:r>
      <w:r w:rsidR="004222DD">
        <w:rPr>
          <w:rFonts w:ascii="Arial" w:hAnsi="Arial" w:cs="Arial"/>
        </w:rPr>
        <w:t>, ak sa na neho takáto povinnosť vzťahuje,</w:t>
      </w:r>
      <w:r w:rsidRPr="1C195725">
        <w:rPr>
          <w:rFonts w:ascii="Arial" w:hAnsi="Arial" w:cs="Arial"/>
        </w:rPr>
        <w:t xml:space="preserve"> a ktorí spĺňajú podmienky účasti týkajúce sa osobného postavenia a neexistujú u neho dôvody na vylúčenie podľa § 40 ods. 6 písm. a) až </w:t>
      </w:r>
      <w:r w:rsidR="000129D3">
        <w:rPr>
          <w:rFonts w:ascii="Arial" w:hAnsi="Arial" w:cs="Arial"/>
        </w:rPr>
        <w:t>g</w:t>
      </w:r>
      <w:r w:rsidRPr="1C195725">
        <w:rPr>
          <w:rFonts w:ascii="Arial" w:hAnsi="Arial" w:cs="Arial"/>
        </w:rPr>
        <w:t>) a</w:t>
      </w:r>
      <w:r w:rsidR="001420BE">
        <w:rPr>
          <w:rFonts w:ascii="Arial" w:hAnsi="Arial" w:cs="Arial"/>
        </w:rPr>
        <w:t> </w:t>
      </w:r>
      <w:r w:rsidRPr="1C195725">
        <w:rPr>
          <w:rFonts w:ascii="Arial" w:hAnsi="Arial" w:cs="Arial"/>
        </w:rPr>
        <w:t xml:space="preserve">ods. 7 </w:t>
      </w:r>
      <w:r w:rsidR="000129D3">
        <w:rPr>
          <w:rFonts w:ascii="Arial" w:hAnsi="Arial" w:cs="Arial"/>
        </w:rPr>
        <w:t>a ods. 8</w:t>
      </w:r>
      <w:r w:rsidR="00242E2D">
        <w:rPr>
          <w:rFonts w:ascii="Arial" w:hAnsi="Arial" w:cs="Arial"/>
        </w:rPr>
        <w:t xml:space="preserve"> </w:t>
      </w:r>
      <w:r w:rsidRPr="1C195725">
        <w:rPr>
          <w:rFonts w:ascii="Arial" w:hAnsi="Arial" w:cs="Arial"/>
        </w:rPr>
        <w:t xml:space="preserve">zákona o verejnom obstarávaní, pričom oprávnenie vykonať </w:t>
      </w:r>
      <w:r w:rsidR="00E256F8">
        <w:rPr>
          <w:rFonts w:ascii="Arial" w:hAnsi="Arial" w:cs="Arial"/>
        </w:rPr>
        <w:t>P</w:t>
      </w:r>
      <w:r w:rsidRPr="1C195725">
        <w:rPr>
          <w:rFonts w:ascii="Arial" w:hAnsi="Arial" w:cs="Arial"/>
        </w:rPr>
        <w:t>redmet</w:t>
      </w:r>
      <w:r w:rsidR="00E256F8">
        <w:rPr>
          <w:rFonts w:ascii="Arial" w:hAnsi="Arial" w:cs="Arial"/>
        </w:rPr>
        <w:t xml:space="preserve"> tejto</w:t>
      </w:r>
      <w:r w:rsidRPr="1C195725">
        <w:rPr>
          <w:rFonts w:ascii="Arial" w:hAnsi="Arial" w:cs="Arial"/>
        </w:rPr>
        <w:t xml:space="preserve"> Zmluvy preukazuje vo vzťahu k tej časti predmetu zákazky, ktorú má subdodávateľ plniť. Identifikácia subdodávateľa, predmet a rozsah jeho subdodávok je uvedený v</w:t>
      </w:r>
      <w:r w:rsidR="001420BE">
        <w:rPr>
          <w:rFonts w:ascii="Arial" w:hAnsi="Arial" w:cs="Arial"/>
        </w:rPr>
        <w:t> </w:t>
      </w:r>
      <w:r w:rsidRPr="1C195725">
        <w:rPr>
          <w:rFonts w:ascii="Arial" w:hAnsi="Arial" w:cs="Arial"/>
        </w:rPr>
        <w:t xml:space="preserve">Prílohe č. </w:t>
      </w:r>
      <w:r w:rsidR="50282FB1" w:rsidRPr="1C195725">
        <w:rPr>
          <w:rFonts w:ascii="Arial" w:hAnsi="Arial" w:cs="Arial"/>
        </w:rPr>
        <w:t>7</w:t>
      </w:r>
      <w:r w:rsidR="00792BD3">
        <w:rPr>
          <w:rFonts w:ascii="Arial" w:hAnsi="Arial" w:cs="Arial"/>
        </w:rPr>
        <w:t xml:space="preserve"> tejto Zmluvy</w:t>
      </w:r>
      <w:r w:rsidRPr="1C195725">
        <w:rPr>
          <w:rFonts w:ascii="Arial" w:hAnsi="Arial" w:cs="Arial"/>
        </w:rPr>
        <w:t>.  Identifikácia subdodávateľov podľa predchádzajúcej vety je</w:t>
      </w:r>
      <w:r w:rsidR="00EE3BF3">
        <w:rPr>
          <w:rFonts w:ascii="Arial" w:hAnsi="Arial" w:cs="Arial"/>
        </w:rPr>
        <w:t> </w:t>
      </w:r>
      <w:r w:rsidRPr="1C195725">
        <w:rPr>
          <w:rFonts w:ascii="Arial" w:hAnsi="Arial" w:cs="Arial"/>
        </w:rPr>
        <w:t>uvedená v</w:t>
      </w:r>
      <w:r w:rsidR="001420BE">
        <w:rPr>
          <w:rFonts w:ascii="Arial" w:hAnsi="Arial" w:cs="Arial"/>
        </w:rPr>
        <w:t> </w:t>
      </w:r>
      <w:r w:rsidRPr="1C195725">
        <w:rPr>
          <w:rFonts w:ascii="Arial" w:hAnsi="Arial" w:cs="Arial"/>
        </w:rPr>
        <w:t xml:space="preserve">rozsahu: predmet subdodávky a percentuálny podiel z hodnoty </w:t>
      </w:r>
      <w:r w:rsidR="00752060">
        <w:rPr>
          <w:rFonts w:ascii="Arial" w:hAnsi="Arial" w:cs="Arial"/>
        </w:rPr>
        <w:t>P</w:t>
      </w:r>
      <w:r w:rsidRPr="1C195725">
        <w:rPr>
          <w:rFonts w:ascii="Arial" w:hAnsi="Arial" w:cs="Arial"/>
        </w:rPr>
        <w:t>redmetu</w:t>
      </w:r>
      <w:r w:rsidR="00752060">
        <w:rPr>
          <w:rFonts w:ascii="Arial" w:hAnsi="Arial" w:cs="Arial"/>
        </w:rPr>
        <w:t xml:space="preserve"> tejto</w:t>
      </w:r>
      <w:r w:rsidRPr="1C195725">
        <w:rPr>
          <w:rFonts w:ascii="Arial" w:hAnsi="Arial" w:cs="Arial"/>
        </w:rPr>
        <w:t xml:space="preserve"> </w:t>
      </w:r>
      <w:r w:rsidR="00FB3046">
        <w:rPr>
          <w:rFonts w:ascii="Arial" w:hAnsi="Arial" w:cs="Arial"/>
        </w:rPr>
        <w:t>Z</w:t>
      </w:r>
      <w:r w:rsidRPr="1C195725">
        <w:rPr>
          <w:rFonts w:ascii="Arial" w:hAnsi="Arial" w:cs="Arial"/>
        </w:rPr>
        <w:t>mluvy, identifikačné údaje navrhovaného subdodávateľa, vrátane údajov o osobe oprávnenej konať za subdodávateľa v rozsahu meno a priezvisko, adresa pobytu, dátum narodenia.</w:t>
      </w:r>
    </w:p>
    <w:p w14:paraId="61926F6B" w14:textId="02C2F630" w:rsidR="008E560E" w:rsidRPr="00574982" w:rsidRDefault="00A8515C" w:rsidP="006F44AF">
      <w:pPr>
        <w:jc w:val="center"/>
        <w:rPr>
          <w:rFonts w:ascii="Arial" w:hAnsi="Arial" w:cs="Arial"/>
        </w:rPr>
      </w:pPr>
      <w:r w:rsidRPr="00144AEE">
        <w:rPr>
          <w:rFonts w:ascii="Arial" w:hAnsi="Arial" w:cs="Arial"/>
        </w:rPr>
        <w:t xml:space="preserve"> </w:t>
      </w:r>
      <w:r w:rsidRPr="00144AEE">
        <w:rPr>
          <w:rFonts w:ascii="Arial" w:hAnsi="Arial" w:cs="Arial"/>
        </w:rPr>
        <w:br/>
      </w:r>
      <w:r w:rsidR="00B523C4">
        <w:rPr>
          <w:rFonts w:ascii="Arial" w:hAnsi="Arial" w:cs="Arial"/>
        </w:rPr>
        <w:t>8</w:t>
      </w:r>
      <w:r w:rsidRPr="00144AEE">
        <w:rPr>
          <w:rFonts w:ascii="Arial" w:hAnsi="Arial" w:cs="Arial"/>
        </w:rPr>
        <w:t>.</w:t>
      </w:r>
      <w:r w:rsidR="003B6045">
        <w:rPr>
          <w:rFonts w:ascii="Arial" w:hAnsi="Arial" w:cs="Arial"/>
        </w:rPr>
        <w:t>4</w:t>
      </w:r>
    </w:p>
    <w:p w14:paraId="39563894" w14:textId="40EBCE16" w:rsidR="008E560E" w:rsidRPr="00574982" w:rsidRDefault="00A8515C" w:rsidP="008E560E">
      <w:pPr>
        <w:jc w:val="both"/>
        <w:rPr>
          <w:rFonts w:ascii="Arial" w:hAnsi="Arial" w:cs="Arial"/>
        </w:rPr>
      </w:pPr>
      <w:r w:rsidRPr="7AAFFC94">
        <w:rPr>
          <w:rFonts w:ascii="Arial" w:hAnsi="Arial" w:cs="Arial"/>
        </w:rPr>
        <w:t xml:space="preserve">Dodávateľ sa zaväzuje oznámiť </w:t>
      </w:r>
      <w:r w:rsidR="6199CAAF" w:rsidRPr="7AAFFC94">
        <w:rPr>
          <w:rFonts w:ascii="Arial" w:hAnsi="Arial" w:cs="Arial"/>
        </w:rPr>
        <w:t>Objednávateľovi</w:t>
      </w:r>
      <w:r w:rsidRPr="7AAFFC94">
        <w:rPr>
          <w:rFonts w:ascii="Arial" w:hAnsi="Arial" w:cs="Arial"/>
        </w:rPr>
        <w:t xml:space="preserve"> každú zmenu údajov subdodávateľa podieľajúceho sa na plnení </w:t>
      </w:r>
      <w:r w:rsidR="0064275B">
        <w:rPr>
          <w:rFonts w:ascii="Arial" w:hAnsi="Arial" w:cs="Arial"/>
        </w:rPr>
        <w:t>tejto</w:t>
      </w:r>
      <w:r w:rsidR="00AF4AC7">
        <w:rPr>
          <w:rFonts w:ascii="Arial" w:hAnsi="Arial" w:cs="Arial"/>
        </w:rPr>
        <w:t xml:space="preserve"> </w:t>
      </w:r>
      <w:r w:rsidR="005A772C">
        <w:rPr>
          <w:rFonts w:ascii="Arial" w:hAnsi="Arial" w:cs="Arial"/>
        </w:rPr>
        <w:t>Z</w:t>
      </w:r>
      <w:r w:rsidRPr="7AAFFC94">
        <w:rPr>
          <w:rFonts w:ascii="Arial" w:hAnsi="Arial" w:cs="Arial"/>
        </w:rPr>
        <w:t>mluvy, a to v rozsahu: obchodné meno, sídlo/miesto podnikania, IČO, percentuálny podiel z hodnoty plnenia podľa</w:t>
      </w:r>
      <w:r w:rsidR="00AF4AC7">
        <w:rPr>
          <w:rFonts w:ascii="Arial" w:hAnsi="Arial" w:cs="Arial"/>
        </w:rPr>
        <w:t xml:space="preserve"> tejto</w:t>
      </w:r>
      <w:r w:rsidRPr="7AAFFC94">
        <w:rPr>
          <w:rFonts w:ascii="Arial" w:hAnsi="Arial" w:cs="Arial"/>
        </w:rPr>
        <w:t xml:space="preserve"> </w:t>
      </w:r>
      <w:r w:rsidR="005A772C">
        <w:rPr>
          <w:rFonts w:ascii="Arial" w:hAnsi="Arial" w:cs="Arial"/>
        </w:rPr>
        <w:t>Z</w:t>
      </w:r>
      <w:r w:rsidRPr="7AAFFC94">
        <w:rPr>
          <w:rFonts w:ascii="Arial" w:hAnsi="Arial" w:cs="Arial"/>
        </w:rPr>
        <w:t>mluvy, údaje osoby oprávnenej konať za subdodávateľa v rozsahu mena a priezviska, adresy pobytu a</w:t>
      </w:r>
      <w:r w:rsidR="00EE3BF3">
        <w:rPr>
          <w:rFonts w:ascii="Arial" w:hAnsi="Arial" w:cs="Arial"/>
        </w:rPr>
        <w:t> </w:t>
      </w:r>
      <w:r w:rsidRPr="7AAFFC94">
        <w:rPr>
          <w:rFonts w:ascii="Arial" w:hAnsi="Arial" w:cs="Arial"/>
        </w:rPr>
        <w:t xml:space="preserve">dátumu narodenia. Zmenu údajov je Dodávateľ povinný oznámiť </w:t>
      </w:r>
      <w:r w:rsidR="6199CAAF" w:rsidRPr="7AAFFC94">
        <w:rPr>
          <w:rFonts w:ascii="Arial" w:hAnsi="Arial" w:cs="Arial"/>
        </w:rPr>
        <w:t>Objednávateľovi</w:t>
      </w:r>
      <w:r w:rsidRPr="7AAFFC94">
        <w:rPr>
          <w:rFonts w:ascii="Arial" w:hAnsi="Arial" w:cs="Arial"/>
        </w:rPr>
        <w:t xml:space="preserve"> písomne najneskôr </w:t>
      </w:r>
      <w:r w:rsidR="002366AA">
        <w:rPr>
          <w:rFonts w:ascii="Arial" w:hAnsi="Arial" w:cs="Arial"/>
        </w:rPr>
        <w:t>3</w:t>
      </w:r>
      <w:r w:rsidR="002366AA" w:rsidRPr="7AAFFC94">
        <w:rPr>
          <w:rFonts w:ascii="Arial" w:hAnsi="Arial" w:cs="Arial"/>
        </w:rPr>
        <w:t xml:space="preserve"> pracovn</w:t>
      </w:r>
      <w:r w:rsidR="002366AA">
        <w:rPr>
          <w:rFonts w:ascii="Arial" w:hAnsi="Arial" w:cs="Arial"/>
        </w:rPr>
        <w:t>é</w:t>
      </w:r>
      <w:r w:rsidR="002366AA" w:rsidRPr="7AAFFC94">
        <w:rPr>
          <w:rFonts w:ascii="Arial" w:hAnsi="Arial" w:cs="Arial"/>
        </w:rPr>
        <w:t xml:space="preserve"> dn</w:t>
      </w:r>
      <w:r w:rsidR="002366AA">
        <w:rPr>
          <w:rFonts w:ascii="Arial" w:hAnsi="Arial" w:cs="Arial"/>
        </w:rPr>
        <w:t>i</w:t>
      </w:r>
      <w:r w:rsidR="002366AA" w:rsidRPr="7AAFFC94">
        <w:rPr>
          <w:rFonts w:ascii="Arial" w:hAnsi="Arial" w:cs="Arial"/>
        </w:rPr>
        <w:t xml:space="preserve"> p</w:t>
      </w:r>
      <w:r w:rsidR="002366AA">
        <w:rPr>
          <w:rFonts w:ascii="Arial" w:hAnsi="Arial" w:cs="Arial"/>
        </w:rPr>
        <w:t>o</w:t>
      </w:r>
      <w:r w:rsidR="002366AA" w:rsidRPr="7AAFFC94">
        <w:rPr>
          <w:rFonts w:ascii="Arial" w:hAnsi="Arial" w:cs="Arial"/>
        </w:rPr>
        <w:t xml:space="preserve"> d</w:t>
      </w:r>
      <w:r w:rsidR="002366AA">
        <w:rPr>
          <w:rFonts w:ascii="Arial" w:hAnsi="Arial" w:cs="Arial"/>
        </w:rPr>
        <w:t>ni</w:t>
      </w:r>
      <w:r w:rsidR="002366AA" w:rsidRPr="7AAFFC94">
        <w:rPr>
          <w:rFonts w:ascii="Arial" w:hAnsi="Arial" w:cs="Arial"/>
        </w:rPr>
        <w:t xml:space="preserve"> </w:t>
      </w:r>
      <w:r w:rsidRPr="7AAFFC94">
        <w:rPr>
          <w:rFonts w:ascii="Arial" w:hAnsi="Arial" w:cs="Arial"/>
        </w:rPr>
        <w:t>účinnosti takej zmeny.</w:t>
      </w:r>
    </w:p>
    <w:p w14:paraId="7F6B79DE" w14:textId="0774B965" w:rsidR="009D73E1" w:rsidRPr="00574982" w:rsidRDefault="00A8515C" w:rsidP="009D73E1">
      <w:pPr>
        <w:jc w:val="center"/>
        <w:rPr>
          <w:rFonts w:ascii="Arial" w:hAnsi="Arial" w:cs="Arial"/>
        </w:rPr>
      </w:pPr>
      <w:r w:rsidRPr="00144AEE">
        <w:rPr>
          <w:rFonts w:ascii="Arial" w:hAnsi="Arial" w:cs="Arial"/>
        </w:rPr>
        <w:lastRenderedPageBreak/>
        <w:t xml:space="preserve"> </w:t>
      </w:r>
      <w:r w:rsidRPr="00144AEE">
        <w:rPr>
          <w:rFonts w:ascii="Arial" w:hAnsi="Arial" w:cs="Arial"/>
        </w:rPr>
        <w:br/>
      </w:r>
      <w:r w:rsidR="00B523C4">
        <w:rPr>
          <w:rFonts w:ascii="Arial" w:hAnsi="Arial" w:cs="Arial"/>
        </w:rPr>
        <w:t>8</w:t>
      </w:r>
      <w:r w:rsidRPr="00144AEE">
        <w:rPr>
          <w:rFonts w:ascii="Arial" w:hAnsi="Arial" w:cs="Arial"/>
        </w:rPr>
        <w:t>.</w:t>
      </w:r>
      <w:r w:rsidR="00CE08C2">
        <w:rPr>
          <w:rFonts w:ascii="Arial" w:hAnsi="Arial" w:cs="Arial"/>
        </w:rPr>
        <w:t>5</w:t>
      </w:r>
    </w:p>
    <w:p w14:paraId="2A871C79" w14:textId="5DC36AB0" w:rsidR="009D73E1" w:rsidRPr="00574982" w:rsidRDefault="00A8515C" w:rsidP="008E560E">
      <w:pPr>
        <w:jc w:val="both"/>
        <w:rPr>
          <w:rFonts w:ascii="Arial" w:hAnsi="Arial" w:cs="Arial"/>
        </w:rPr>
      </w:pPr>
      <w:r w:rsidRPr="7AAFFC94">
        <w:rPr>
          <w:rFonts w:ascii="Arial" w:hAnsi="Arial" w:cs="Arial"/>
        </w:rPr>
        <w:t xml:space="preserve">Dodávateľ je oprávnený zmeniť subdodávateľa alebo pribrať subdodávateľa (spoločne ako „zmena“) počas trvania tejto </w:t>
      </w:r>
      <w:r w:rsidR="00676534">
        <w:rPr>
          <w:rFonts w:ascii="Arial" w:hAnsi="Arial" w:cs="Arial"/>
        </w:rPr>
        <w:t>Z</w:t>
      </w:r>
      <w:r w:rsidRPr="7AAFFC94">
        <w:rPr>
          <w:rFonts w:ascii="Arial" w:hAnsi="Arial" w:cs="Arial"/>
        </w:rPr>
        <w:t>mluvy</w:t>
      </w:r>
      <w:r w:rsidR="00586604">
        <w:rPr>
          <w:rFonts w:ascii="Arial" w:hAnsi="Arial" w:cs="Arial"/>
        </w:rPr>
        <w:t xml:space="preserve"> po predchádzajúcom písomnom súhlase Objednávateľa</w:t>
      </w:r>
      <w:r w:rsidRPr="7AAFFC94">
        <w:rPr>
          <w:rFonts w:ascii="Arial" w:hAnsi="Arial" w:cs="Arial"/>
        </w:rPr>
        <w:t>, pričom subdodávateľ, ktorého sa návrh na zmenu týka, spĺňa podmienky účasti týkajúce sa osobného postavenia podľa § 32 ods. 1 zákona o verejnom obstarávaní a neexistujú u neho dôvody na vylúčenie podľa § 40 ods. 6 písm. a) až g) a ods. 7 a 8 zákona o verejnom obstarávaní a musí byť zapísaný v</w:t>
      </w:r>
      <w:r w:rsidR="00F0303C">
        <w:rPr>
          <w:rFonts w:ascii="Arial" w:hAnsi="Arial" w:cs="Arial"/>
        </w:rPr>
        <w:t> </w:t>
      </w:r>
      <w:r w:rsidRPr="7AAFFC94">
        <w:rPr>
          <w:rFonts w:ascii="Arial" w:hAnsi="Arial" w:cs="Arial"/>
        </w:rPr>
        <w:t>RPVS podľa § 11 ods. 1 zákona o</w:t>
      </w:r>
      <w:r w:rsidR="00EE3BF3">
        <w:rPr>
          <w:rFonts w:ascii="Arial" w:hAnsi="Arial" w:cs="Arial"/>
        </w:rPr>
        <w:t> </w:t>
      </w:r>
      <w:r w:rsidRPr="7AAFFC94">
        <w:rPr>
          <w:rFonts w:ascii="Arial" w:hAnsi="Arial" w:cs="Arial"/>
        </w:rPr>
        <w:t xml:space="preserve">verejnom obstarávaní, ak sa naň taká povinnosť vzťahuje. </w:t>
      </w:r>
      <w:r w:rsidR="00BD6B54">
        <w:rPr>
          <w:rFonts w:ascii="Arial" w:hAnsi="Arial" w:cs="Arial"/>
        </w:rPr>
        <w:t xml:space="preserve">K žiadosti </w:t>
      </w:r>
      <w:r w:rsidR="00030A4F">
        <w:rPr>
          <w:rFonts w:ascii="Arial" w:hAnsi="Arial" w:cs="Arial"/>
        </w:rPr>
        <w:t>o</w:t>
      </w:r>
      <w:r w:rsidR="00D00472">
        <w:rPr>
          <w:rFonts w:ascii="Arial" w:hAnsi="Arial" w:cs="Arial"/>
        </w:rPr>
        <w:t> súhlas so</w:t>
      </w:r>
      <w:r w:rsidR="00BE7052">
        <w:rPr>
          <w:rFonts w:ascii="Arial" w:hAnsi="Arial" w:cs="Arial"/>
        </w:rPr>
        <w:t> </w:t>
      </w:r>
      <w:r w:rsidR="00D00472">
        <w:rPr>
          <w:rFonts w:ascii="Arial" w:hAnsi="Arial" w:cs="Arial"/>
        </w:rPr>
        <w:t xml:space="preserve">zmenou subdodávateľa </w:t>
      </w:r>
      <w:r w:rsidR="005851B1">
        <w:rPr>
          <w:rFonts w:ascii="Arial" w:hAnsi="Arial" w:cs="Arial"/>
        </w:rPr>
        <w:t xml:space="preserve">je </w:t>
      </w:r>
      <w:r w:rsidRPr="7AAFFC94">
        <w:rPr>
          <w:rFonts w:ascii="Arial" w:hAnsi="Arial" w:cs="Arial"/>
        </w:rPr>
        <w:t xml:space="preserve">Dodávateľ povinný </w:t>
      </w:r>
      <w:r w:rsidR="6199CAAF" w:rsidRPr="7AAFFC94">
        <w:rPr>
          <w:rFonts w:ascii="Arial" w:hAnsi="Arial" w:cs="Arial"/>
        </w:rPr>
        <w:t>Objednávateľovi</w:t>
      </w:r>
      <w:r w:rsidR="005851B1">
        <w:rPr>
          <w:rFonts w:ascii="Arial" w:hAnsi="Arial" w:cs="Arial"/>
        </w:rPr>
        <w:t xml:space="preserve"> predložiť</w:t>
      </w:r>
      <w:r w:rsidRPr="7AAFFC94">
        <w:rPr>
          <w:rFonts w:ascii="Arial" w:hAnsi="Arial" w:cs="Arial"/>
        </w:rPr>
        <w:t xml:space="preserve"> údaje </w:t>
      </w:r>
      <w:r w:rsidR="005851B1">
        <w:rPr>
          <w:rFonts w:ascii="Arial" w:hAnsi="Arial" w:cs="Arial"/>
        </w:rPr>
        <w:t xml:space="preserve">o subdodávateľovi </w:t>
      </w:r>
      <w:r w:rsidRPr="7AAFFC94">
        <w:rPr>
          <w:rFonts w:ascii="Arial" w:hAnsi="Arial" w:cs="Arial"/>
        </w:rPr>
        <w:t xml:space="preserve">minimálne v rozsahu: obchodné meno, sídlo/miesto podnikania, IČO, a údaje o osobe oprávnenej konať za subdodávateľa v rozsahu meno a priezvisko, adresa pobytu, dátum narodenia. </w:t>
      </w:r>
    </w:p>
    <w:p w14:paraId="2B790DEA" w14:textId="26AEE979" w:rsidR="009D73E1" w:rsidRPr="00574982" w:rsidRDefault="00A8515C" w:rsidP="009D73E1">
      <w:pPr>
        <w:jc w:val="center"/>
        <w:rPr>
          <w:rFonts w:ascii="Arial" w:hAnsi="Arial" w:cs="Arial"/>
        </w:rPr>
      </w:pPr>
      <w:r w:rsidRPr="00144AEE">
        <w:rPr>
          <w:rFonts w:ascii="Arial" w:hAnsi="Arial" w:cs="Arial"/>
        </w:rPr>
        <w:br/>
        <w:t xml:space="preserve"> </w:t>
      </w:r>
      <w:r w:rsidR="00B523C4">
        <w:rPr>
          <w:rFonts w:ascii="Arial" w:hAnsi="Arial" w:cs="Arial"/>
        </w:rPr>
        <w:t>8</w:t>
      </w:r>
      <w:r w:rsidRPr="00144AEE">
        <w:rPr>
          <w:rFonts w:ascii="Arial" w:hAnsi="Arial" w:cs="Arial"/>
        </w:rPr>
        <w:t>.</w:t>
      </w:r>
      <w:r w:rsidR="007C0C24">
        <w:rPr>
          <w:rFonts w:ascii="Arial" w:hAnsi="Arial" w:cs="Arial"/>
        </w:rPr>
        <w:t>6</w:t>
      </w:r>
    </w:p>
    <w:p w14:paraId="424CEC74" w14:textId="1E4DDA6F" w:rsidR="009D73E1" w:rsidRPr="00574982" w:rsidRDefault="00A8515C" w:rsidP="008E560E">
      <w:pPr>
        <w:jc w:val="both"/>
        <w:rPr>
          <w:rFonts w:ascii="Arial" w:hAnsi="Arial" w:cs="Arial"/>
        </w:rPr>
      </w:pPr>
      <w:r w:rsidRPr="00144AEE">
        <w:rPr>
          <w:rFonts w:ascii="Arial" w:hAnsi="Arial" w:cs="Arial"/>
        </w:rPr>
        <w:t>Dodávateľ (resp. subdodávateľ/</w:t>
      </w:r>
      <w:proofErr w:type="spellStart"/>
      <w:r w:rsidRPr="00144AEE">
        <w:rPr>
          <w:rFonts w:ascii="Arial" w:hAnsi="Arial" w:cs="Arial"/>
        </w:rPr>
        <w:t>lia</w:t>
      </w:r>
      <w:proofErr w:type="spellEnd"/>
      <w:r w:rsidRPr="00144AEE">
        <w:rPr>
          <w:rFonts w:ascii="Arial" w:hAnsi="Arial" w:cs="Arial"/>
        </w:rPr>
        <w:t xml:space="preserve"> Dodávateľa – ak si takýto zápis príslušný zákon vyžaduje) je povinný v súlade s § 4 zákona č. 315/2016 Z. z. o registri partnerov verejného sektora a o zmene a doplnení niektorých zákonov v znení neskorších predpisov byť v</w:t>
      </w:r>
      <w:r w:rsidR="00F0303C">
        <w:rPr>
          <w:rFonts w:ascii="Arial" w:hAnsi="Arial" w:cs="Arial"/>
        </w:rPr>
        <w:t> </w:t>
      </w:r>
      <w:r w:rsidRPr="00144AEE">
        <w:rPr>
          <w:rFonts w:ascii="Arial" w:hAnsi="Arial" w:cs="Arial"/>
        </w:rPr>
        <w:t xml:space="preserve">čase podpisu tejto </w:t>
      </w:r>
      <w:r w:rsidR="00BF71DD">
        <w:rPr>
          <w:rFonts w:ascii="Arial" w:hAnsi="Arial" w:cs="Arial"/>
        </w:rPr>
        <w:t>Z</w:t>
      </w:r>
      <w:r w:rsidRPr="00144AEE">
        <w:rPr>
          <w:rFonts w:ascii="Arial" w:hAnsi="Arial" w:cs="Arial"/>
        </w:rPr>
        <w:t xml:space="preserve">mluvy, ako aj počas celej doby platnosti a účinnosti tejto </w:t>
      </w:r>
      <w:r w:rsidR="00BF71DD">
        <w:rPr>
          <w:rFonts w:ascii="Arial" w:hAnsi="Arial" w:cs="Arial"/>
        </w:rPr>
        <w:t>Z</w:t>
      </w:r>
      <w:r w:rsidR="00BF71DD" w:rsidRPr="00144AEE">
        <w:rPr>
          <w:rFonts w:ascii="Arial" w:hAnsi="Arial" w:cs="Arial"/>
        </w:rPr>
        <w:t>mluvy</w:t>
      </w:r>
      <w:r w:rsidRPr="00144AEE">
        <w:rPr>
          <w:rFonts w:ascii="Arial" w:hAnsi="Arial" w:cs="Arial"/>
        </w:rPr>
        <w:t>, zapísaný v  RPVS, ktorý vedie Ministerstvo spravodlivosti Slovenskej republiky. Doklad o zapísaní v RPVS tvorí Prílohu č. 3</w:t>
      </w:r>
      <w:r w:rsidR="00746D6C">
        <w:rPr>
          <w:rFonts w:ascii="Arial" w:hAnsi="Arial" w:cs="Arial"/>
        </w:rPr>
        <w:t xml:space="preserve"> tejto </w:t>
      </w:r>
      <w:r w:rsidR="00BF71DD">
        <w:rPr>
          <w:rFonts w:ascii="Arial" w:hAnsi="Arial" w:cs="Arial"/>
        </w:rPr>
        <w:t>Z</w:t>
      </w:r>
      <w:r w:rsidR="00746D6C">
        <w:rPr>
          <w:rFonts w:ascii="Arial" w:hAnsi="Arial" w:cs="Arial"/>
        </w:rPr>
        <w:t>mluvy</w:t>
      </w:r>
      <w:r w:rsidRPr="00144AEE">
        <w:rPr>
          <w:rFonts w:ascii="Arial" w:hAnsi="Arial" w:cs="Arial"/>
        </w:rPr>
        <w:t xml:space="preserve">. </w:t>
      </w:r>
    </w:p>
    <w:p w14:paraId="16D1EE25" w14:textId="6245BA9D" w:rsidR="00811FA9" w:rsidRPr="00574982" w:rsidRDefault="00A8515C" w:rsidP="00811FA9">
      <w:pPr>
        <w:jc w:val="center"/>
        <w:rPr>
          <w:rFonts w:ascii="Arial" w:hAnsi="Arial" w:cs="Arial"/>
        </w:rPr>
      </w:pPr>
      <w:r w:rsidRPr="00144AEE">
        <w:rPr>
          <w:rFonts w:ascii="Arial" w:hAnsi="Arial" w:cs="Arial"/>
        </w:rPr>
        <w:br/>
        <w:t xml:space="preserve"> </w:t>
      </w:r>
      <w:r w:rsidRPr="00144AEE">
        <w:rPr>
          <w:rFonts w:ascii="Arial" w:hAnsi="Arial" w:cs="Arial"/>
        </w:rPr>
        <w:br/>
      </w:r>
      <w:r w:rsidR="00B523C4">
        <w:rPr>
          <w:rFonts w:ascii="Arial" w:hAnsi="Arial" w:cs="Arial"/>
        </w:rPr>
        <w:t>8</w:t>
      </w:r>
      <w:r w:rsidRPr="00144AEE">
        <w:rPr>
          <w:rFonts w:ascii="Arial" w:hAnsi="Arial" w:cs="Arial"/>
        </w:rPr>
        <w:t>.</w:t>
      </w:r>
      <w:r w:rsidR="007C0C24">
        <w:rPr>
          <w:rFonts w:ascii="Arial" w:hAnsi="Arial" w:cs="Arial"/>
        </w:rPr>
        <w:t>7</w:t>
      </w:r>
    </w:p>
    <w:p w14:paraId="2B445BA0" w14:textId="36361AB9" w:rsidR="000B0B37" w:rsidRDefault="00A8515C" w:rsidP="008E560E">
      <w:pPr>
        <w:jc w:val="both"/>
        <w:rPr>
          <w:rFonts w:ascii="Arial" w:hAnsi="Arial" w:cs="Arial"/>
        </w:rPr>
      </w:pPr>
      <w:r w:rsidRPr="7AAFFC94">
        <w:rPr>
          <w:rFonts w:ascii="Arial" w:hAnsi="Arial" w:cs="Arial"/>
        </w:rPr>
        <w:t xml:space="preserve">Dodávateľ je povinný za všetkých okolností vystupovať voči subdodávateľom v súlade so </w:t>
      </w:r>
      <w:r>
        <w:br/>
      </w:r>
      <w:r w:rsidRPr="7AAFFC94">
        <w:rPr>
          <w:rFonts w:ascii="Arial" w:hAnsi="Arial" w:cs="Arial"/>
        </w:rPr>
        <w:t xml:space="preserve">zásadami poctivého obchodného styku, </w:t>
      </w:r>
      <w:proofErr w:type="spellStart"/>
      <w:r w:rsidRPr="7AAFFC94">
        <w:rPr>
          <w:rFonts w:ascii="Arial" w:hAnsi="Arial" w:cs="Arial"/>
        </w:rPr>
        <w:t>t.j</w:t>
      </w:r>
      <w:proofErr w:type="spellEnd"/>
      <w:r w:rsidRPr="7AAFFC94">
        <w:rPr>
          <w:rFonts w:ascii="Arial" w:hAnsi="Arial" w:cs="Arial"/>
        </w:rPr>
        <w:t xml:space="preserve">. najmä uhradiť subdodávateľom v primeranej </w:t>
      </w:r>
      <w:r>
        <w:br/>
      </w:r>
      <w:r w:rsidRPr="7AAFFC94">
        <w:rPr>
          <w:rFonts w:ascii="Arial" w:hAnsi="Arial" w:cs="Arial"/>
        </w:rPr>
        <w:t xml:space="preserve">lehote (nezávisle od platieb </w:t>
      </w:r>
      <w:r w:rsidR="16C096FC" w:rsidRPr="7AAFFC94">
        <w:rPr>
          <w:rFonts w:ascii="Arial" w:hAnsi="Arial" w:cs="Arial"/>
        </w:rPr>
        <w:t>Objednávateľa</w:t>
      </w:r>
      <w:r w:rsidRPr="7AAFFC94">
        <w:rPr>
          <w:rFonts w:ascii="Arial" w:hAnsi="Arial" w:cs="Arial"/>
        </w:rPr>
        <w:t xml:space="preserve">) dohodnutú cenu za riadne a včasné vykonané </w:t>
      </w:r>
      <w:r>
        <w:br/>
      </w:r>
      <w:r w:rsidRPr="7AAFFC94">
        <w:rPr>
          <w:rFonts w:ascii="Arial" w:hAnsi="Arial" w:cs="Arial"/>
        </w:rPr>
        <w:t>služby podľa ich zmlúv s Dodávateľom. Dodávateľ nie je oprávnený zakomponovať do</w:t>
      </w:r>
      <w:r w:rsidR="00F0303C">
        <w:rPr>
          <w:rFonts w:ascii="Arial" w:hAnsi="Arial" w:cs="Arial"/>
        </w:rPr>
        <w:t> </w:t>
      </w:r>
      <w:r w:rsidRPr="7AAFFC94">
        <w:rPr>
          <w:rFonts w:ascii="Arial" w:hAnsi="Arial" w:cs="Arial"/>
        </w:rPr>
        <w:t>zmlúv so subdodávateľmi dojednania, podľa ktorých bude subdodávateľom zaplatené až</w:t>
      </w:r>
      <w:r w:rsidR="00F0303C">
        <w:rPr>
          <w:rFonts w:ascii="Arial" w:hAnsi="Arial" w:cs="Arial"/>
        </w:rPr>
        <w:t> </w:t>
      </w:r>
      <w:r w:rsidRPr="7AAFFC94">
        <w:rPr>
          <w:rFonts w:ascii="Arial" w:hAnsi="Arial" w:cs="Arial"/>
        </w:rPr>
        <w:t>po tom,</w:t>
      </w:r>
      <w:r w:rsidR="000B0B37" w:rsidRPr="7AAFFC94">
        <w:rPr>
          <w:rFonts w:ascii="Arial" w:hAnsi="Arial" w:cs="Arial"/>
        </w:rPr>
        <w:t xml:space="preserve"> </w:t>
      </w:r>
      <w:r w:rsidRPr="7AAFFC94">
        <w:rPr>
          <w:rFonts w:ascii="Arial" w:hAnsi="Arial" w:cs="Arial"/>
        </w:rPr>
        <w:t xml:space="preserve">ako Dodávateľovi zaplatí </w:t>
      </w:r>
      <w:r w:rsidR="6635B7A1" w:rsidRPr="7AAFFC94">
        <w:rPr>
          <w:rFonts w:ascii="Arial" w:hAnsi="Arial" w:cs="Arial"/>
        </w:rPr>
        <w:t>Objednávateľ</w:t>
      </w:r>
      <w:r w:rsidRPr="7AAFFC94">
        <w:rPr>
          <w:rFonts w:ascii="Arial" w:hAnsi="Arial" w:cs="Arial"/>
        </w:rPr>
        <w:t xml:space="preserve">. Tým nie sú dotknuté nároky Dodávateľa z vád plnenia subdodávateľov. </w:t>
      </w:r>
    </w:p>
    <w:p w14:paraId="7020E8F3" w14:textId="32A2D189" w:rsidR="00811FA9" w:rsidRPr="00574982" w:rsidRDefault="00B523C4" w:rsidP="00811FA9">
      <w:pPr>
        <w:jc w:val="center"/>
        <w:rPr>
          <w:rFonts w:ascii="Arial" w:hAnsi="Arial" w:cs="Arial"/>
        </w:rPr>
      </w:pPr>
      <w:r>
        <w:rPr>
          <w:rFonts w:ascii="Arial" w:hAnsi="Arial" w:cs="Arial"/>
        </w:rPr>
        <w:t>8</w:t>
      </w:r>
      <w:r w:rsidR="00A8515C" w:rsidRPr="00144AEE">
        <w:rPr>
          <w:rFonts w:ascii="Arial" w:hAnsi="Arial" w:cs="Arial"/>
        </w:rPr>
        <w:t>.</w:t>
      </w:r>
      <w:r>
        <w:rPr>
          <w:rFonts w:ascii="Arial" w:hAnsi="Arial" w:cs="Arial"/>
        </w:rPr>
        <w:t>8</w:t>
      </w:r>
    </w:p>
    <w:p w14:paraId="04934D59" w14:textId="3CD69A60" w:rsidR="00FC2816" w:rsidRPr="00574982" w:rsidRDefault="00A8515C" w:rsidP="008E560E">
      <w:pPr>
        <w:jc w:val="both"/>
        <w:rPr>
          <w:rFonts w:ascii="Arial" w:hAnsi="Arial" w:cs="Arial"/>
        </w:rPr>
      </w:pPr>
      <w:r>
        <w:br/>
      </w:r>
      <w:r w:rsidRPr="7AAFFC94">
        <w:rPr>
          <w:rFonts w:ascii="Arial" w:hAnsi="Arial" w:cs="Arial"/>
        </w:rPr>
        <w:t>Ak bude zrejmé, že niektorý subdodávateľ nie je schopný dodržať svoje záväzky v</w:t>
      </w:r>
      <w:r w:rsidR="00F0303C">
        <w:rPr>
          <w:rFonts w:ascii="Arial" w:hAnsi="Arial" w:cs="Arial"/>
        </w:rPr>
        <w:t> </w:t>
      </w:r>
      <w:r w:rsidRPr="7AAFFC94">
        <w:rPr>
          <w:rFonts w:ascii="Arial" w:hAnsi="Arial" w:cs="Arial"/>
        </w:rPr>
        <w:t xml:space="preserve">súvislosti s plnením </w:t>
      </w:r>
      <w:r w:rsidR="00FF3751">
        <w:rPr>
          <w:rFonts w:ascii="Arial" w:hAnsi="Arial" w:cs="Arial"/>
        </w:rPr>
        <w:t>tejto Z</w:t>
      </w:r>
      <w:r w:rsidRPr="7AAFFC94">
        <w:rPr>
          <w:rFonts w:ascii="Arial" w:hAnsi="Arial" w:cs="Arial"/>
        </w:rPr>
        <w:t xml:space="preserve">mluvy, </w:t>
      </w:r>
      <w:r w:rsidR="6635B7A1" w:rsidRPr="7AAFFC94">
        <w:rPr>
          <w:rFonts w:ascii="Arial" w:hAnsi="Arial" w:cs="Arial"/>
        </w:rPr>
        <w:t>Objednávateľ</w:t>
      </w:r>
      <w:r w:rsidRPr="7AAFFC94">
        <w:rPr>
          <w:rFonts w:ascii="Arial" w:hAnsi="Arial" w:cs="Arial"/>
        </w:rPr>
        <w:t xml:space="preserve"> je oprávnený vyžadovať od</w:t>
      </w:r>
      <w:r w:rsidR="00F0303C">
        <w:rPr>
          <w:rFonts w:ascii="Arial" w:hAnsi="Arial" w:cs="Arial"/>
        </w:rPr>
        <w:t> </w:t>
      </w:r>
      <w:r w:rsidRPr="7AAFFC94">
        <w:rPr>
          <w:rFonts w:ascii="Arial" w:hAnsi="Arial" w:cs="Arial"/>
        </w:rPr>
        <w:t xml:space="preserve">Dodávateľa, aby ho nahradil iným subdodávateľom, ktorý bude schopný predmetné záväzky plniť alebo, aby splnil tieto záväzky sám. </w:t>
      </w:r>
    </w:p>
    <w:p w14:paraId="45B16C73" w14:textId="737277E7" w:rsidR="00FC2816" w:rsidRPr="00574982" w:rsidRDefault="00A8515C" w:rsidP="00FC2816">
      <w:pPr>
        <w:jc w:val="center"/>
        <w:rPr>
          <w:rFonts w:ascii="Arial" w:hAnsi="Arial" w:cs="Arial"/>
        </w:rPr>
      </w:pPr>
      <w:r w:rsidRPr="00144AEE">
        <w:rPr>
          <w:rFonts w:ascii="Arial" w:hAnsi="Arial" w:cs="Arial"/>
        </w:rPr>
        <w:t xml:space="preserve"> </w:t>
      </w:r>
      <w:r w:rsidRPr="00144AEE">
        <w:rPr>
          <w:rFonts w:ascii="Arial" w:hAnsi="Arial" w:cs="Arial"/>
        </w:rPr>
        <w:br/>
      </w:r>
      <w:r w:rsidR="00B523C4">
        <w:rPr>
          <w:rFonts w:ascii="Arial" w:hAnsi="Arial" w:cs="Arial"/>
        </w:rPr>
        <w:t>8</w:t>
      </w:r>
      <w:r w:rsidRPr="00144AEE">
        <w:rPr>
          <w:rFonts w:ascii="Arial" w:hAnsi="Arial" w:cs="Arial"/>
        </w:rPr>
        <w:t>.</w:t>
      </w:r>
      <w:r w:rsidR="00B523C4">
        <w:rPr>
          <w:rFonts w:ascii="Arial" w:hAnsi="Arial" w:cs="Arial"/>
        </w:rPr>
        <w:t>9</w:t>
      </w:r>
    </w:p>
    <w:p w14:paraId="6292FB4D" w14:textId="0DBC1A07" w:rsidR="000B0B37" w:rsidRDefault="00A8515C" w:rsidP="008E560E">
      <w:pPr>
        <w:jc w:val="both"/>
        <w:rPr>
          <w:rFonts w:ascii="Arial" w:hAnsi="Arial" w:cs="Arial"/>
        </w:rPr>
      </w:pPr>
      <w:r w:rsidRPr="00144AEE">
        <w:rPr>
          <w:rFonts w:ascii="Arial" w:hAnsi="Arial" w:cs="Arial"/>
        </w:rPr>
        <w:lastRenderedPageBreak/>
        <w:t xml:space="preserve">Zmenu subdodávateľov je možné vykonať písomným dodatkom podľa bodu </w:t>
      </w:r>
      <w:r w:rsidR="00976F7E" w:rsidRPr="00144AEE">
        <w:rPr>
          <w:rFonts w:ascii="Arial" w:hAnsi="Arial" w:cs="Arial"/>
        </w:rPr>
        <w:t>1</w:t>
      </w:r>
      <w:r w:rsidR="00CB3BCD">
        <w:rPr>
          <w:rFonts w:ascii="Arial" w:hAnsi="Arial" w:cs="Arial"/>
        </w:rPr>
        <w:t>0</w:t>
      </w:r>
      <w:r w:rsidRPr="00144AEE">
        <w:rPr>
          <w:rFonts w:ascii="Arial" w:hAnsi="Arial" w:cs="Arial"/>
        </w:rPr>
        <w:t xml:space="preserve">.2 tejto </w:t>
      </w:r>
      <w:r w:rsidR="00E35FA9">
        <w:rPr>
          <w:rFonts w:ascii="Arial" w:hAnsi="Arial" w:cs="Arial"/>
        </w:rPr>
        <w:t>Z</w:t>
      </w:r>
      <w:r w:rsidRPr="00144AEE">
        <w:rPr>
          <w:rFonts w:ascii="Arial" w:hAnsi="Arial" w:cs="Arial"/>
        </w:rPr>
        <w:t>mluvy.</w:t>
      </w:r>
    </w:p>
    <w:p w14:paraId="15CE7A4F" w14:textId="314E02A7" w:rsidR="006F44AF" w:rsidRDefault="006F44AF" w:rsidP="00127505">
      <w:pPr>
        <w:jc w:val="both"/>
        <w:rPr>
          <w:rFonts w:ascii="Arial" w:hAnsi="Arial" w:cs="Arial"/>
        </w:rPr>
      </w:pPr>
    </w:p>
    <w:p w14:paraId="3E534EA3" w14:textId="4BB20E76" w:rsidR="00FC2816" w:rsidRPr="00574982" w:rsidRDefault="00A8515C" w:rsidP="00FC2816">
      <w:pPr>
        <w:jc w:val="center"/>
        <w:rPr>
          <w:rFonts w:ascii="Arial" w:hAnsi="Arial" w:cs="Arial"/>
        </w:rPr>
      </w:pPr>
      <w:r w:rsidRPr="00144AEE">
        <w:rPr>
          <w:rFonts w:ascii="Arial" w:hAnsi="Arial" w:cs="Arial"/>
        </w:rPr>
        <w:br/>
        <w:t xml:space="preserve">Článok </w:t>
      </w:r>
      <w:r w:rsidR="00B523C4">
        <w:rPr>
          <w:rFonts w:ascii="Arial" w:hAnsi="Arial" w:cs="Arial"/>
        </w:rPr>
        <w:t>9</w:t>
      </w:r>
      <w:r w:rsidRPr="00144AEE">
        <w:rPr>
          <w:rFonts w:ascii="Arial" w:hAnsi="Arial" w:cs="Arial"/>
        </w:rPr>
        <w:br/>
        <w:t xml:space="preserve"> Skončenie/odstúpenie od</w:t>
      </w:r>
      <w:r w:rsidR="00FD7863">
        <w:rPr>
          <w:rFonts w:ascii="Arial" w:hAnsi="Arial" w:cs="Arial"/>
        </w:rPr>
        <w:t xml:space="preserve"> tejto Z</w:t>
      </w:r>
      <w:r w:rsidRPr="00144AEE">
        <w:rPr>
          <w:rFonts w:ascii="Arial" w:hAnsi="Arial" w:cs="Arial"/>
        </w:rPr>
        <w:t>mluvy</w:t>
      </w:r>
    </w:p>
    <w:p w14:paraId="725AAFF4" w14:textId="026AA5EA" w:rsidR="00FC2816" w:rsidRPr="00574982" w:rsidRDefault="00A8515C" w:rsidP="00122292">
      <w:pPr>
        <w:jc w:val="center"/>
        <w:rPr>
          <w:rFonts w:ascii="Arial" w:hAnsi="Arial" w:cs="Arial"/>
        </w:rPr>
      </w:pPr>
      <w:r w:rsidRPr="00144AEE">
        <w:rPr>
          <w:rFonts w:ascii="Arial" w:hAnsi="Arial" w:cs="Arial"/>
        </w:rPr>
        <w:t xml:space="preserve"> </w:t>
      </w:r>
      <w:r w:rsidRPr="00144AEE">
        <w:rPr>
          <w:rFonts w:ascii="Arial" w:hAnsi="Arial" w:cs="Arial"/>
        </w:rPr>
        <w:br/>
      </w:r>
      <w:r w:rsidR="00B523C4">
        <w:rPr>
          <w:rFonts w:ascii="Arial" w:hAnsi="Arial" w:cs="Arial"/>
        </w:rPr>
        <w:t>9</w:t>
      </w:r>
      <w:r w:rsidRPr="00144AEE">
        <w:rPr>
          <w:rFonts w:ascii="Arial" w:hAnsi="Arial" w:cs="Arial"/>
        </w:rPr>
        <w:t>.1</w:t>
      </w:r>
    </w:p>
    <w:p w14:paraId="4946E287" w14:textId="5EEE2C29" w:rsidR="00171EFB" w:rsidRPr="00171EFB" w:rsidRDefault="00171EFB" w:rsidP="00171EFB">
      <w:pPr>
        <w:jc w:val="both"/>
        <w:rPr>
          <w:rFonts w:ascii="Arial" w:hAnsi="Arial" w:cs="Arial"/>
        </w:rPr>
      </w:pPr>
      <w:r w:rsidRPr="00171EFB">
        <w:rPr>
          <w:rFonts w:ascii="Arial" w:hAnsi="Arial" w:cs="Arial"/>
        </w:rPr>
        <w:t>Odstúpenie od</w:t>
      </w:r>
      <w:r w:rsidR="004E62E9">
        <w:rPr>
          <w:rFonts w:ascii="Arial" w:hAnsi="Arial" w:cs="Arial"/>
        </w:rPr>
        <w:t xml:space="preserve"> tejto</w:t>
      </w:r>
      <w:r w:rsidRPr="00171EFB">
        <w:rPr>
          <w:rFonts w:ascii="Arial" w:hAnsi="Arial" w:cs="Arial"/>
        </w:rPr>
        <w:t xml:space="preserve"> </w:t>
      </w:r>
      <w:r w:rsidR="004E62E9">
        <w:rPr>
          <w:rFonts w:ascii="Arial" w:hAnsi="Arial" w:cs="Arial"/>
        </w:rPr>
        <w:t>Z</w:t>
      </w:r>
      <w:r w:rsidRPr="00171EFB">
        <w:rPr>
          <w:rFonts w:ascii="Arial" w:hAnsi="Arial" w:cs="Arial"/>
        </w:rPr>
        <w:t xml:space="preserve">mluvy musí byť vyhotovené písomne, doručené druhej zmluvnej strane na adresu uvedenú v záhlaví </w:t>
      </w:r>
      <w:r w:rsidR="00E35FA9">
        <w:rPr>
          <w:rFonts w:ascii="Arial" w:hAnsi="Arial" w:cs="Arial"/>
        </w:rPr>
        <w:t xml:space="preserve">tejto </w:t>
      </w:r>
      <w:r w:rsidR="00634253">
        <w:rPr>
          <w:rFonts w:ascii="Arial" w:hAnsi="Arial" w:cs="Arial"/>
        </w:rPr>
        <w:t>Z</w:t>
      </w:r>
      <w:r w:rsidRPr="00171EFB">
        <w:rPr>
          <w:rFonts w:ascii="Arial" w:hAnsi="Arial" w:cs="Arial"/>
        </w:rPr>
        <w:t xml:space="preserve">mluvy a musí v ňom byť uvedený dôvod odstúpenia s odvolaním na konkrétne ustanovenie tejto </w:t>
      </w:r>
      <w:r w:rsidR="004D4A82">
        <w:rPr>
          <w:rFonts w:ascii="Arial" w:hAnsi="Arial" w:cs="Arial"/>
        </w:rPr>
        <w:t>Z</w:t>
      </w:r>
      <w:r w:rsidRPr="00171EFB">
        <w:rPr>
          <w:rFonts w:ascii="Arial" w:hAnsi="Arial" w:cs="Arial"/>
        </w:rPr>
        <w:t xml:space="preserve">mluvy, inak je neplatné. Odstúpením od tejto </w:t>
      </w:r>
      <w:r w:rsidR="004D4A82">
        <w:rPr>
          <w:rFonts w:ascii="Arial" w:hAnsi="Arial" w:cs="Arial"/>
        </w:rPr>
        <w:t>Z</w:t>
      </w:r>
      <w:r w:rsidRPr="00171EFB">
        <w:rPr>
          <w:rFonts w:ascii="Arial" w:hAnsi="Arial" w:cs="Arial"/>
        </w:rPr>
        <w:t xml:space="preserve">mluvy sa </w:t>
      </w:r>
      <w:r w:rsidR="004D4A82">
        <w:rPr>
          <w:rFonts w:ascii="Arial" w:hAnsi="Arial" w:cs="Arial"/>
        </w:rPr>
        <w:t>táto Z</w:t>
      </w:r>
      <w:r w:rsidRPr="00171EFB">
        <w:rPr>
          <w:rFonts w:ascii="Arial" w:hAnsi="Arial" w:cs="Arial"/>
        </w:rPr>
        <w:t xml:space="preserve">mluva zruší momentom </w:t>
      </w:r>
      <w:r w:rsidR="00093A08">
        <w:rPr>
          <w:rFonts w:ascii="Arial" w:hAnsi="Arial" w:cs="Arial"/>
        </w:rPr>
        <w:t xml:space="preserve">jeho </w:t>
      </w:r>
      <w:r w:rsidRPr="00171EFB">
        <w:rPr>
          <w:rFonts w:ascii="Arial" w:hAnsi="Arial" w:cs="Arial"/>
        </w:rPr>
        <w:t xml:space="preserve">doručenia druhej zmluvnej strane na adresu uvedenú v tejto </w:t>
      </w:r>
      <w:r w:rsidR="00093A08">
        <w:rPr>
          <w:rFonts w:ascii="Arial" w:hAnsi="Arial" w:cs="Arial"/>
        </w:rPr>
        <w:t>Z</w:t>
      </w:r>
      <w:r w:rsidRPr="00171EFB">
        <w:rPr>
          <w:rFonts w:ascii="Arial" w:hAnsi="Arial" w:cs="Arial"/>
        </w:rPr>
        <w:t>mluve, resp. na poslednú známu adresu zmluvnej strany.</w:t>
      </w:r>
    </w:p>
    <w:p w14:paraId="1110A79C" w14:textId="18C88049" w:rsidR="00122292" w:rsidRPr="00574982" w:rsidRDefault="00A8515C" w:rsidP="00122292">
      <w:pPr>
        <w:jc w:val="center"/>
        <w:rPr>
          <w:rFonts w:ascii="Arial" w:hAnsi="Arial" w:cs="Arial"/>
        </w:rPr>
      </w:pPr>
      <w:r w:rsidRPr="00144AEE">
        <w:rPr>
          <w:rFonts w:ascii="Arial" w:hAnsi="Arial" w:cs="Arial"/>
        </w:rPr>
        <w:br/>
      </w:r>
      <w:r w:rsidR="00B523C4">
        <w:rPr>
          <w:rFonts w:ascii="Arial" w:hAnsi="Arial" w:cs="Arial"/>
        </w:rPr>
        <w:t>9</w:t>
      </w:r>
      <w:r w:rsidRPr="00144AEE">
        <w:rPr>
          <w:rFonts w:ascii="Arial" w:hAnsi="Arial" w:cs="Arial"/>
        </w:rPr>
        <w:t>.2</w:t>
      </w:r>
    </w:p>
    <w:p w14:paraId="62174972" w14:textId="4F6F6538" w:rsidR="006F44AF" w:rsidRDefault="6635B7A1" w:rsidP="006F44AF">
      <w:pPr>
        <w:jc w:val="both"/>
        <w:rPr>
          <w:rFonts w:ascii="Arial" w:hAnsi="Arial" w:cs="Arial"/>
        </w:rPr>
      </w:pPr>
      <w:r w:rsidRPr="7AAFFC94">
        <w:rPr>
          <w:rFonts w:ascii="Arial" w:hAnsi="Arial" w:cs="Arial"/>
        </w:rPr>
        <w:t>Objednávateľ</w:t>
      </w:r>
      <w:r w:rsidR="00A8515C" w:rsidRPr="7AAFFC94">
        <w:rPr>
          <w:rFonts w:ascii="Arial" w:hAnsi="Arial" w:cs="Arial"/>
        </w:rPr>
        <w:t xml:space="preserve"> je oprávnený od tejto </w:t>
      </w:r>
      <w:r w:rsidR="007B1E01">
        <w:rPr>
          <w:rFonts w:ascii="Arial" w:hAnsi="Arial" w:cs="Arial"/>
        </w:rPr>
        <w:t>Z</w:t>
      </w:r>
      <w:r w:rsidR="00A8515C" w:rsidRPr="7AAFFC94">
        <w:rPr>
          <w:rFonts w:ascii="Arial" w:hAnsi="Arial" w:cs="Arial"/>
        </w:rPr>
        <w:t xml:space="preserve">mluvy odstúpiť v prípade podstatného porušenia tejto </w:t>
      </w:r>
      <w:r w:rsidR="007B1E01">
        <w:rPr>
          <w:rFonts w:ascii="Arial" w:hAnsi="Arial" w:cs="Arial"/>
        </w:rPr>
        <w:t>Z</w:t>
      </w:r>
      <w:r w:rsidR="00A8515C" w:rsidRPr="7AAFFC94">
        <w:rPr>
          <w:rFonts w:ascii="Arial" w:hAnsi="Arial" w:cs="Arial"/>
        </w:rPr>
        <w:t xml:space="preserve">mluvy zo strany Dodávateľa. Za podstatné porušenie tejto </w:t>
      </w:r>
      <w:r w:rsidR="007B1E01">
        <w:rPr>
          <w:rFonts w:ascii="Arial" w:hAnsi="Arial" w:cs="Arial"/>
        </w:rPr>
        <w:t>Z</w:t>
      </w:r>
      <w:r w:rsidR="00A8515C" w:rsidRPr="7AAFFC94">
        <w:rPr>
          <w:rFonts w:ascii="Arial" w:hAnsi="Arial" w:cs="Arial"/>
        </w:rPr>
        <w:t>mluvy zo strany Dodávateľa sa považuje najmä:</w:t>
      </w:r>
    </w:p>
    <w:p w14:paraId="75FC368A" w14:textId="73D1B73C" w:rsidR="00122292" w:rsidRPr="00574982" w:rsidRDefault="00A8515C" w:rsidP="006F44AF">
      <w:pPr>
        <w:spacing w:after="0"/>
        <w:jc w:val="both"/>
        <w:rPr>
          <w:rFonts w:ascii="Arial" w:hAnsi="Arial" w:cs="Arial"/>
        </w:rPr>
      </w:pPr>
      <w:r w:rsidRPr="00144AEE">
        <w:rPr>
          <w:rFonts w:ascii="Arial" w:hAnsi="Arial" w:cs="Arial"/>
        </w:rPr>
        <w:br/>
      </w:r>
      <w:r w:rsidR="003C394C">
        <w:rPr>
          <w:rFonts w:ascii="Arial" w:hAnsi="Arial" w:cs="Arial"/>
        </w:rPr>
        <w:t>9</w:t>
      </w:r>
      <w:r w:rsidRPr="00144AEE">
        <w:rPr>
          <w:rFonts w:ascii="Arial" w:hAnsi="Arial" w:cs="Arial"/>
        </w:rPr>
        <w:t>.2.1</w:t>
      </w:r>
      <w:r w:rsidR="000B0B37">
        <w:rPr>
          <w:rFonts w:ascii="Arial" w:hAnsi="Arial" w:cs="Arial"/>
        </w:rPr>
        <w:t xml:space="preserve"> </w:t>
      </w:r>
      <w:r w:rsidRPr="00144AEE">
        <w:rPr>
          <w:rFonts w:ascii="Arial" w:hAnsi="Arial" w:cs="Arial"/>
        </w:rPr>
        <w:t xml:space="preserve">Nedodržanie záväzku Dodávateľa dodať </w:t>
      </w:r>
      <w:r w:rsidR="000B0B37" w:rsidRPr="00574982">
        <w:rPr>
          <w:rFonts w:ascii="Arial" w:hAnsi="Arial" w:cs="Arial"/>
        </w:rPr>
        <w:t>edukačn</w:t>
      </w:r>
      <w:r w:rsidR="000B0B37">
        <w:rPr>
          <w:rFonts w:ascii="Arial" w:hAnsi="Arial" w:cs="Arial"/>
        </w:rPr>
        <w:t>é</w:t>
      </w:r>
      <w:r w:rsidR="000B0B37" w:rsidRPr="00574982">
        <w:rPr>
          <w:rFonts w:ascii="Arial" w:hAnsi="Arial" w:cs="Arial"/>
        </w:rPr>
        <w:t xml:space="preserve"> publikáci</w:t>
      </w:r>
      <w:r w:rsidR="000B0B37">
        <w:rPr>
          <w:rFonts w:ascii="Arial" w:hAnsi="Arial" w:cs="Arial"/>
        </w:rPr>
        <w:t>e</w:t>
      </w:r>
      <w:r w:rsidRPr="00144AEE">
        <w:rPr>
          <w:rFonts w:ascii="Arial" w:hAnsi="Arial" w:cs="Arial"/>
        </w:rPr>
        <w:t xml:space="preserve"> v dohodnutom množstve</w:t>
      </w:r>
      <w:r w:rsidR="000B0B37">
        <w:rPr>
          <w:rFonts w:ascii="Arial" w:hAnsi="Arial" w:cs="Arial"/>
        </w:rPr>
        <w:t xml:space="preserve"> </w:t>
      </w:r>
      <w:r w:rsidRPr="00144AEE">
        <w:rPr>
          <w:rFonts w:ascii="Arial" w:hAnsi="Arial" w:cs="Arial"/>
        </w:rPr>
        <w:t xml:space="preserve">a/alebo </w:t>
      </w:r>
      <w:r w:rsidR="00317712">
        <w:rPr>
          <w:rFonts w:ascii="Arial" w:hAnsi="Arial" w:cs="Arial"/>
        </w:rPr>
        <w:t>nové a nepoužité</w:t>
      </w:r>
      <w:r w:rsidR="00317712" w:rsidRPr="00144AEE">
        <w:rPr>
          <w:rFonts w:ascii="Arial" w:hAnsi="Arial" w:cs="Arial"/>
        </w:rPr>
        <w:t xml:space="preserve"> </w:t>
      </w:r>
      <w:r w:rsidRPr="00144AEE">
        <w:rPr>
          <w:rFonts w:ascii="Arial" w:hAnsi="Arial" w:cs="Arial"/>
        </w:rPr>
        <w:t xml:space="preserve">a/alebo vyhotovení a/alebo včas podľa tejto </w:t>
      </w:r>
      <w:r w:rsidR="00317712">
        <w:rPr>
          <w:rFonts w:ascii="Arial" w:hAnsi="Arial" w:cs="Arial"/>
        </w:rPr>
        <w:t>Z</w:t>
      </w:r>
      <w:r w:rsidR="00317712" w:rsidRPr="00144AEE">
        <w:rPr>
          <w:rFonts w:ascii="Arial" w:hAnsi="Arial" w:cs="Arial"/>
        </w:rPr>
        <w:t>mluvy</w:t>
      </w:r>
      <w:r w:rsidRPr="00144AEE">
        <w:rPr>
          <w:rFonts w:ascii="Arial" w:hAnsi="Arial" w:cs="Arial"/>
        </w:rPr>
        <w:t xml:space="preserve">, </w:t>
      </w:r>
      <w:r w:rsidRPr="00144AEE">
        <w:rPr>
          <w:rFonts w:ascii="Arial" w:hAnsi="Arial" w:cs="Arial"/>
        </w:rPr>
        <w:br/>
      </w:r>
      <w:r w:rsidR="003C394C">
        <w:rPr>
          <w:rFonts w:ascii="Arial" w:hAnsi="Arial" w:cs="Arial"/>
        </w:rPr>
        <w:t>9</w:t>
      </w:r>
      <w:r w:rsidRPr="00144AEE">
        <w:rPr>
          <w:rFonts w:ascii="Arial" w:hAnsi="Arial" w:cs="Arial"/>
        </w:rPr>
        <w:t xml:space="preserve">.2.2 Fakturovanie Ceny Dodávateľom v rozpore s podmienkami dohodnutými v tejto </w:t>
      </w:r>
      <w:r w:rsidRPr="00144AEE">
        <w:rPr>
          <w:rFonts w:ascii="Arial" w:hAnsi="Arial" w:cs="Arial"/>
        </w:rPr>
        <w:br/>
      </w:r>
      <w:r w:rsidR="00317712">
        <w:rPr>
          <w:rFonts w:ascii="Arial" w:hAnsi="Arial" w:cs="Arial"/>
        </w:rPr>
        <w:t>Z</w:t>
      </w:r>
      <w:r w:rsidRPr="00144AEE">
        <w:rPr>
          <w:rFonts w:ascii="Arial" w:hAnsi="Arial" w:cs="Arial"/>
        </w:rPr>
        <w:t xml:space="preserve">mluve, </w:t>
      </w:r>
    </w:p>
    <w:p w14:paraId="086AEEED" w14:textId="2C281618" w:rsidR="00122292" w:rsidRPr="00574982" w:rsidRDefault="003C394C" w:rsidP="00122292">
      <w:pPr>
        <w:spacing w:after="0"/>
        <w:jc w:val="both"/>
        <w:rPr>
          <w:rFonts w:ascii="Arial" w:hAnsi="Arial" w:cs="Arial"/>
        </w:rPr>
      </w:pPr>
      <w:r>
        <w:rPr>
          <w:rFonts w:ascii="Arial" w:hAnsi="Arial" w:cs="Arial"/>
        </w:rPr>
        <w:t>9</w:t>
      </w:r>
      <w:r w:rsidR="00A8515C" w:rsidRPr="00144AEE">
        <w:rPr>
          <w:rFonts w:ascii="Arial" w:hAnsi="Arial" w:cs="Arial"/>
        </w:rPr>
        <w:t xml:space="preserve">.2.3 </w:t>
      </w:r>
      <w:r w:rsidR="004F0CC6">
        <w:rPr>
          <w:rFonts w:ascii="Arial" w:hAnsi="Arial" w:cs="Arial"/>
        </w:rPr>
        <w:t>O</w:t>
      </w:r>
      <w:r w:rsidR="00A8515C" w:rsidRPr="00144AEE">
        <w:rPr>
          <w:rFonts w:ascii="Arial" w:hAnsi="Arial" w:cs="Arial"/>
        </w:rPr>
        <w:t xml:space="preserve">pakovaná reklamácia </w:t>
      </w:r>
      <w:r w:rsidR="00FF1298">
        <w:rPr>
          <w:rFonts w:ascii="Arial" w:hAnsi="Arial" w:cs="Arial"/>
        </w:rPr>
        <w:t xml:space="preserve">obdobnej </w:t>
      </w:r>
      <w:r w:rsidR="00FF1298" w:rsidRPr="00144AEE">
        <w:rPr>
          <w:rFonts w:ascii="Arial" w:hAnsi="Arial" w:cs="Arial"/>
        </w:rPr>
        <w:t>v</w:t>
      </w:r>
      <w:r w:rsidR="00FF1298">
        <w:rPr>
          <w:rFonts w:ascii="Arial" w:hAnsi="Arial" w:cs="Arial"/>
        </w:rPr>
        <w:t>a</w:t>
      </w:r>
      <w:r w:rsidR="00FF1298" w:rsidRPr="00144AEE">
        <w:rPr>
          <w:rFonts w:ascii="Arial" w:hAnsi="Arial" w:cs="Arial"/>
        </w:rPr>
        <w:t>d</w:t>
      </w:r>
      <w:r w:rsidR="00FF1298">
        <w:rPr>
          <w:rFonts w:ascii="Arial" w:hAnsi="Arial" w:cs="Arial"/>
        </w:rPr>
        <w:t>y</w:t>
      </w:r>
      <w:r w:rsidR="00FF1298" w:rsidRPr="00144AEE">
        <w:rPr>
          <w:rFonts w:ascii="Arial" w:hAnsi="Arial" w:cs="Arial"/>
        </w:rPr>
        <w:t xml:space="preserve"> </w:t>
      </w:r>
      <w:r w:rsidR="000B0B37" w:rsidRPr="00574982">
        <w:rPr>
          <w:rFonts w:ascii="Arial" w:hAnsi="Arial" w:cs="Arial"/>
        </w:rPr>
        <w:t>edukačn</w:t>
      </w:r>
      <w:r w:rsidR="000B0B37">
        <w:rPr>
          <w:rFonts w:ascii="Arial" w:hAnsi="Arial" w:cs="Arial"/>
        </w:rPr>
        <w:t>ých</w:t>
      </w:r>
      <w:r w:rsidR="000B0B37" w:rsidRPr="00574982">
        <w:rPr>
          <w:rFonts w:ascii="Arial" w:hAnsi="Arial" w:cs="Arial"/>
        </w:rPr>
        <w:t xml:space="preserve"> publikác</w:t>
      </w:r>
      <w:r w:rsidR="000B0B37">
        <w:rPr>
          <w:rFonts w:ascii="Arial" w:hAnsi="Arial" w:cs="Arial"/>
        </w:rPr>
        <w:t>ií</w:t>
      </w:r>
      <w:r w:rsidR="00A8515C" w:rsidRPr="00144AEE">
        <w:rPr>
          <w:rFonts w:ascii="Arial" w:hAnsi="Arial" w:cs="Arial"/>
        </w:rPr>
        <w:t xml:space="preserve">, </w:t>
      </w:r>
    </w:p>
    <w:p w14:paraId="532C8AC9" w14:textId="7129C33D" w:rsidR="008A7249" w:rsidRPr="00574982" w:rsidRDefault="003C394C" w:rsidP="68D7EC1C">
      <w:pPr>
        <w:rPr>
          <w:rFonts w:ascii="Arial" w:hAnsi="Arial" w:cs="Arial"/>
        </w:rPr>
      </w:pPr>
      <w:r>
        <w:rPr>
          <w:rFonts w:ascii="Arial" w:hAnsi="Arial" w:cs="Arial"/>
        </w:rPr>
        <w:t>9</w:t>
      </w:r>
      <w:r w:rsidR="00A8515C" w:rsidRPr="00144AEE">
        <w:rPr>
          <w:rFonts w:ascii="Arial" w:hAnsi="Arial" w:cs="Arial"/>
        </w:rPr>
        <w:t xml:space="preserve">.2.4 Ak sa ktorékoľvek z vyhlásení Dodávateľa podľa tejto </w:t>
      </w:r>
      <w:r w:rsidR="007351E8">
        <w:rPr>
          <w:rFonts w:ascii="Arial" w:hAnsi="Arial" w:cs="Arial"/>
        </w:rPr>
        <w:t>Z</w:t>
      </w:r>
      <w:r w:rsidR="00A8515C" w:rsidRPr="00144AEE">
        <w:rPr>
          <w:rFonts w:ascii="Arial" w:hAnsi="Arial" w:cs="Arial"/>
        </w:rPr>
        <w:t xml:space="preserve">mluvy preukáže ako nepravdivé, </w:t>
      </w:r>
      <w:r w:rsidR="00A8515C">
        <w:br/>
      </w:r>
      <w:r>
        <w:rPr>
          <w:rFonts w:ascii="Arial" w:hAnsi="Arial" w:cs="Arial"/>
        </w:rPr>
        <w:t>9</w:t>
      </w:r>
      <w:r w:rsidR="00A8515C" w:rsidRPr="00144AEE">
        <w:rPr>
          <w:rFonts w:ascii="Arial" w:hAnsi="Arial" w:cs="Arial"/>
        </w:rPr>
        <w:t>.2.5</w:t>
      </w:r>
      <w:r w:rsidR="00970C81">
        <w:rPr>
          <w:rFonts w:ascii="Arial" w:hAnsi="Arial" w:cs="Arial"/>
        </w:rPr>
        <w:t xml:space="preserve"> </w:t>
      </w:r>
      <w:r w:rsidR="00A8515C" w:rsidRPr="00144AEE">
        <w:rPr>
          <w:rFonts w:ascii="Arial" w:hAnsi="Arial" w:cs="Arial"/>
        </w:rPr>
        <w:t>Nedodržanie povinností pri zmene subdodávateľa podľa čl</w:t>
      </w:r>
      <w:r w:rsidR="00ED6EFE">
        <w:rPr>
          <w:rFonts w:ascii="Arial" w:hAnsi="Arial" w:cs="Arial"/>
        </w:rPr>
        <w:t>.</w:t>
      </w:r>
      <w:r w:rsidR="00A8515C" w:rsidRPr="00144AEE">
        <w:rPr>
          <w:rFonts w:ascii="Arial" w:hAnsi="Arial" w:cs="Arial"/>
        </w:rPr>
        <w:t xml:space="preserve"> </w:t>
      </w:r>
      <w:r w:rsidR="00970C81">
        <w:rPr>
          <w:rFonts w:ascii="Arial" w:hAnsi="Arial" w:cs="Arial"/>
        </w:rPr>
        <w:t>9</w:t>
      </w:r>
      <w:r w:rsidR="00317712">
        <w:rPr>
          <w:rFonts w:ascii="Arial" w:hAnsi="Arial" w:cs="Arial"/>
        </w:rPr>
        <w:t xml:space="preserve"> tejto Zmluvy</w:t>
      </w:r>
      <w:r w:rsidR="00A8515C" w:rsidRPr="00144AEE">
        <w:rPr>
          <w:rFonts w:ascii="Arial" w:hAnsi="Arial" w:cs="Arial"/>
        </w:rPr>
        <w:t xml:space="preserve">, </w:t>
      </w:r>
      <w:r w:rsidR="00A8515C">
        <w:br/>
      </w:r>
      <w:r>
        <w:rPr>
          <w:rFonts w:ascii="Arial" w:hAnsi="Arial" w:cs="Arial"/>
        </w:rPr>
        <w:t>9</w:t>
      </w:r>
      <w:r w:rsidR="00A8515C" w:rsidRPr="00144AEE">
        <w:rPr>
          <w:rFonts w:ascii="Arial" w:hAnsi="Arial" w:cs="Arial"/>
        </w:rPr>
        <w:t>.2.6</w:t>
      </w:r>
      <w:r w:rsidR="00970C81">
        <w:rPr>
          <w:rFonts w:ascii="Arial" w:hAnsi="Arial" w:cs="Arial"/>
        </w:rPr>
        <w:t xml:space="preserve"> </w:t>
      </w:r>
      <w:r w:rsidR="00A8515C" w:rsidRPr="00144AEE">
        <w:rPr>
          <w:rFonts w:ascii="Arial" w:hAnsi="Arial" w:cs="Arial"/>
        </w:rPr>
        <w:t>Nesplnenie povinností vyplývajúcich z</w:t>
      </w:r>
      <w:r w:rsidR="001175DB">
        <w:rPr>
          <w:rFonts w:ascii="Arial" w:hAnsi="Arial" w:cs="Arial"/>
        </w:rPr>
        <w:t> </w:t>
      </w:r>
      <w:r w:rsidR="00A8515C" w:rsidRPr="00144AEE">
        <w:rPr>
          <w:rFonts w:ascii="Arial" w:hAnsi="Arial" w:cs="Arial"/>
        </w:rPr>
        <w:t>čl</w:t>
      </w:r>
      <w:r w:rsidR="001175DB">
        <w:rPr>
          <w:rFonts w:ascii="Arial" w:hAnsi="Arial" w:cs="Arial"/>
        </w:rPr>
        <w:t>.</w:t>
      </w:r>
      <w:r w:rsidR="00A8515C" w:rsidRPr="00144AEE">
        <w:rPr>
          <w:rFonts w:ascii="Arial" w:hAnsi="Arial" w:cs="Arial"/>
        </w:rPr>
        <w:t xml:space="preserve"> 7 tejto </w:t>
      </w:r>
      <w:r w:rsidR="007351E8">
        <w:rPr>
          <w:rFonts w:ascii="Arial" w:hAnsi="Arial" w:cs="Arial"/>
        </w:rPr>
        <w:t>Z</w:t>
      </w:r>
      <w:r w:rsidR="00A8515C" w:rsidRPr="00144AEE">
        <w:rPr>
          <w:rFonts w:ascii="Arial" w:hAnsi="Arial" w:cs="Arial"/>
        </w:rPr>
        <w:t>mluv</w:t>
      </w:r>
      <w:r w:rsidR="00EE3BF3">
        <w:rPr>
          <w:rFonts w:ascii="Arial" w:hAnsi="Arial" w:cs="Arial"/>
        </w:rPr>
        <w:t>y</w:t>
      </w:r>
      <w:r w:rsidR="007351E8">
        <w:rPr>
          <w:rFonts w:ascii="Arial" w:hAnsi="Arial" w:cs="Arial"/>
        </w:rPr>
        <w:t>,</w:t>
      </w:r>
    </w:p>
    <w:p w14:paraId="09FE7F2B" w14:textId="737417EC" w:rsidR="0065544E" w:rsidRDefault="003C394C" w:rsidP="00970C81">
      <w:pPr>
        <w:rPr>
          <w:rFonts w:ascii="Arial" w:hAnsi="Arial" w:cs="Arial"/>
        </w:rPr>
      </w:pPr>
      <w:r>
        <w:rPr>
          <w:rFonts w:ascii="Arial" w:hAnsi="Arial" w:cs="Arial"/>
        </w:rPr>
        <w:t>9</w:t>
      </w:r>
      <w:r w:rsidR="5C71EF8E" w:rsidRPr="68D7EC1C">
        <w:rPr>
          <w:rFonts w:ascii="Arial" w:hAnsi="Arial" w:cs="Arial"/>
        </w:rPr>
        <w:t xml:space="preserve">.2.7 </w:t>
      </w:r>
      <w:r w:rsidR="00A8515C" w:rsidRPr="68D7EC1C">
        <w:rPr>
          <w:rFonts w:ascii="Arial" w:hAnsi="Arial" w:cs="Arial"/>
        </w:rPr>
        <w:t xml:space="preserve">. </w:t>
      </w:r>
      <w:r w:rsidR="35B23AA4" w:rsidRPr="68D7EC1C">
        <w:rPr>
          <w:rFonts w:ascii="Arial" w:hAnsi="Arial" w:cs="Arial"/>
        </w:rPr>
        <w:t>Nesplnenie  povinnosti Dodávateľa a /alebo subdodávateľ</w:t>
      </w:r>
      <w:r w:rsidR="00317712">
        <w:rPr>
          <w:rFonts w:ascii="Arial" w:hAnsi="Arial" w:cs="Arial"/>
        </w:rPr>
        <w:t>a</w:t>
      </w:r>
      <w:r w:rsidR="35B23AA4" w:rsidRPr="68D7EC1C">
        <w:rPr>
          <w:rFonts w:ascii="Arial" w:hAnsi="Arial" w:cs="Arial"/>
        </w:rPr>
        <w:t xml:space="preserve"> byť </w:t>
      </w:r>
      <w:r w:rsidR="00317712" w:rsidRPr="68D7EC1C">
        <w:rPr>
          <w:rFonts w:ascii="Arial" w:hAnsi="Arial" w:cs="Arial"/>
        </w:rPr>
        <w:t>zapísaný v</w:t>
      </w:r>
      <w:r w:rsidR="00317712">
        <w:rPr>
          <w:rFonts w:ascii="Arial" w:hAnsi="Arial" w:cs="Arial"/>
        </w:rPr>
        <w:t> </w:t>
      </w:r>
      <w:r w:rsidR="00317712" w:rsidRPr="68D7EC1C">
        <w:rPr>
          <w:rFonts w:ascii="Arial" w:hAnsi="Arial" w:cs="Arial"/>
        </w:rPr>
        <w:t xml:space="preserve">RPVS </w:t>
      </w:r>
      <w:r w:rsidR="35B23AA4" w:rsidRPr="68D7EC1C">
        <w:rPr>
          <w:rFonts w:ascii="Arial" w:hAnsi="Arial" w:cs="Arial"/>
        </w:rPr>
        <w:t>v súlade s § 4 zákona č. 315/2016 Z. z. o registri partnerov verejného sektora a o zmene a doplnení niektorých zákonov v znení neskorších predpisov</w:t>
      </w:r>
      <w:r w:rsidR="037BFF34" w:rsidRPr="68D7EC1C">
        <w:rPr>
          <w:rFonts w:ascii="Arial" w:hAnsi="Arial" w:cs="Arial"/>
        </w:rPr>
        <w:t xml:space="preserve"> </w:t>
      </w:r>
    </w:p>
    <w:p w14:paraId="73DFA5A7" w14:textId="0F153A9D" w:rsidR="008A7249" w:rsidRPr="00574982" w:rsidRDefault="003C394C" w:rsidP="00970C81">
      <w:pPr>
        <w:rPr>
          <w:rFonts w:ascii="Arial" w:hAnsi="Arial" w:cs="Arial"/>
        </w:rPr>
      </w:pPr>
      <w:r>
        <w:rPr>
          <w:rFonts w:ascii="Arial" w:hAnsi="Arial" w:cs="Arial"/>
        </w:rPr>
        <w:t>9</w:t>
      </w:r>
      <w:r w:rsidR="0065544E">
        <w:rPr>
          <w:rFonts w:ascii="Arial" w:hAnsi="Arial" w:cs="Arial"/>
        </w:rPr>
        <w:t xml:space="preserve">.2.8 </w:t>
      </w:r>
      <w:r w:rsidR="00830193">
        <w:rPr>
          <w:rFonts w:ascii="Arial" w:hAnsi="Arial" w:cs="Arial"/>
        </w:rPr>
        <w:t>P</w:t>
      </w:r>
      <w:r w:rsidR="00EC4391">
        <w:rPr>
          <w:rFonts w:ascii="Arial" w:hAnsi="Arial" w:cs="Arial"/>
        </w:rPr>
        <w:t xml:space="preserve">orušenie povinností uvedených v bode </w:t>
      </w:r>
      <w:r w:rsidR="00CD0328">
        <w:rPr>
          <w:rFonts w:ascii="Arial" w:hAnsi="Arial" w:cs="Arial"/>
        </w:rPr>
        <w:t xml:space="preserve">3.10. </w:t>
      </w:r>
      <w:r w:rsidR="00317712">
        <w:rPr>
          <w:rFonts w:ascii="Arial" w:hAnsi="Arial" w:cs="Arial"/>
        </w:rPr>
        <w:t xml:space="preserve">tejto </w:t>
      </w:r>
      <w:r w:rsidR="00CD0328">
        <w:rPr>
          <w:rFonts w:ascii="Arial" w:hAnsi="Arial" w:cs="Arial"/>
        </w:rPr>
        <w:t>Zmluvy.</w:t>
      </w:r>
      <w:r w:rsidR="00A8515C">
        <w:br/>
      </w:r>
    </w:p>
    <w:p w14:paraId="1AD148A2" w14:textId="3D316889" w:rsidR="00477995" w:rsidRPr="00574982" w:rsidRDefault="00B523C4" w:rsidP="00477995">
      <w:pPr>
        <w:jc w:val="center"/>
        <w:rPr>
          <w:rFonts w:ascii="Arial" w:hAnsi="Arial" w:cs="Arial"/>
        </w:rPr>
      </w:pPr>
      <w:r>
        <w:rPr>
          <w:rFonts w:ascii="Arial" w:hAnsi="Arial" w:cs="Arial"/>
        </w:rPr>
        <w:t>9</w:t>
      </w:r>
      <w:r w:rsidR="00A8515C" w:rsidRPr="00144AEE">
        <w:rPr>
          <w:rFonts w:ascii="Arial" w:hAnsi="Arial" w:cs="Arial"/>
        </w:rPr>
        <w:t>.3</w:t>
      </w:r>
    </w:p>
    <w:p w14:paraId="443CFB0B" w14:textId="3C764D1C" w:rsidR="00477995" w:rsidRPr="00574982" w:rsidRDefault="6635B7A1" w:rsidP="00477995">
      <w:pPr>
        <w:spacing w:after="0"/>
        <w:jc w:val="both"/>
        <w:rPr>
          <w:rFonts w:ascii="Arial" w:hAnsi="Arial" w:cs="Arial"/>
        </w:rPr>
      </w:pPr>
      <w:r w:rsidRPr="7AAFFC94">
        <w:rPr>
          <w:rFonts w:ascii="Arial" w:hAnsi="Arial" w:cs="Arial"/>
        </w:rPr>
        <w:t>Objednávateľ</w:t>
      </w:r>
      <w:r w:rsidR="00A8515C" w:rsidRPr="7AAFFC94">
        <w:rPr>
          <w:rFonts w:ascii="Arial" w:hAnsi="Arial" w:cs="Arial"/>
        </w:rPr>
        <w:t xml:space="preserve"> je oprávnený odstúpiť od tejto </w:t>
      </w:r>
      <w:r w:rsidR="007351E8">
        <w:rPr>
          <w:rFonts w:ascii="Arial" w:hAnsi="Arial" w:cs="Arial"/>
        </w:rPr>
        <w:t>Z</w:t>
      </w:r>
      <w:r w:rsidR="00A8515C" w:rsidRPr="7AAFFC94">
        <w:rPr>
          <w:rFonts w:ascii="Arial" w:hAnsi="Arial" w:cs="Arial"/>
        </w:rPr>
        <w:t xml:space="preserve">mluvy aj v prípade, ak: </w:t>
      </w:r>
      <w:r w:rsidR="00A8515C">
        <w:br/>
      </w:r>
      <w:r w:rsidR="00A8515C" w:rsidRPr="7AAFFC94">
        <w:rPr>
          <w:rFonts w:ascii="Arial" w:hAnsi="Arial" w:cs="Arial"/>
        </w:rPr>
        <w:t>a)</w:t>
      </w:r>
      <w:r w:rsidR="00477995" w:rsidRPr="7AAFFC94">
        <w:rPr>
          <w:rFonts w:ascii="Arial" w:hAnsi="Arial" w:cs="Arial"/>
        </w:rPr>
        <w:t xml:space="preserve"> </w:t>
      </w:r>
      <w:r w:rsidR="00A8515C" w:rsidRPr="7AAFFC94">
        <w:rPr>
          <w:rFonts w:ascii="Arial" w:hAnsi="Arial" w:cs="Arial"/>
        </w:rPr>
        <w:t xml:space="preserve">proti Dodávateľovi začalo konkurzné konanie alebo reštrukturalizácia, </w:t>
      </w:r>
    </w:p>
    <w:p w14:paraId="734D1DB3" w14:textId="77777777" w:rsidR="00477995" w:rsidRPr="00574982" w:rsidRDefault="00A8515C" w:rsidP="00477995">
      <w:pPr>
        <w:spacing w:after="0"/>
        <w:jc w:val="both"/>
        <w:rPr>
          <w:rFonts w:ascii="Arial" w:hAnsi="Arial" w:cs="Arial"/>
        </w:rPr>
      </w:pPr>
      <w:r w:rsidRPr="00144AEE">
        <w:rPr>
          <w:rFonts w:ascii="Arial" w:hAnsi="Arial" w:cs="Arial"/>
        </w:rPr>
        <w:lastRenderedPageBreak/>
        <w:t xml:space="preserve">b) Dodávateľ vstúpil do likvidácie, </w:t>
      </w:r>
    </w:p>
    <w:p w14:paraId="6F0CA932" w14:textId="0A4C2F9B" w:rsidR="00477995" w:rsidRPr="00574982" w:rsidRDefault="00A8515C" w:rsidP="00477995">
      <w:pPr>
        <w:spacing w:after="0"/>
        <w:jc w:val="both"/>
        <w:rPr>
          <w:rFonts w:ascii="Arial" w:hAnsi="Arial" w:cs="Arial"/>
        </w:rPr>
      </w:pPr>
      <w:r w:rsidRPr="7AAFFC94">
        <w:rPr>
          <w:rFonts w:ascii="Arial" w:hAnsi="Arial" w:cs="Arial"/>
        </w:rPr>
        <w:t xml:space="preserve">c) Dodávateľ koná v rozpore s touto </w:t>
      </w:r>
      <w:r w:rsidR="007351E8">
        <w:rPr>
          <w:rFonts w:ascii="Arial" w:hAnsi="Arial" w:cs="Arial"/>
        </w:rPr>
        <w:t>Z</w:t>
      </w:r>
      <w:r w:rsidRPr="7AAFFC94">
        <w:rPr>
          <w:rFonts w:ascii="Arial" w:hAnsi="Arial" w:cs="Arial"/>
        </w:rPr>
        <w:t xml:space="preserve">mluvou a/alebo všeobecne záväznými právnymi predpismi a na písomnú výzvu </w:t>
      </w:r>
      <w:r w:rsidR="16C096FC" w:rsidRPr="7AAFFC94">
        <w:rPr>
          <w:rFonts w:ascii="Arial" w:hAnsi="Arial" w:cs="Arial"/>
        </w:rPr>
        <w:t>Objednávateľa</w:t>
      </w:r>
      <w:r w:rsidRPr="7AAFFC94">
        <w:rPr>
          <w:rFonts w:ascii="Arial" w:hAnsi="Arial" w:cs="Arial"/>
        </w:rPr>
        <w:t xml:space="preserve"> toto konanie a jeho následky v</w:t>
      </w:r>
      <w:r w:rsidR="00D75267">
        <w:rPr>
          <w:rFonts w:ascii="Arial" w:hAnsi="Arial" w:cs="Arial"/>
        </w:rPr>
        <w:t> </w:t>
      </w:r>
      <w:r w:rsidRPr="7AAFFC94">
        <w:rPr>
          <w:rFonts w:ascii="Arial" w:hAnsi="Arial" w:cs="Arial"/>
        </w:rPr>
        <w:t>určenej primeranej lehote neodstráni.</w:t>
      </w:r>
    </w:p>
    <w:p w14:paraId="718E139F" w14:textId="3C23A5DB" w:rsidR="00477995" w:rsidRPr="00574982" w:rsidRDefault="00A8515C" w:rsidP="004863AF">
      <w:pPr>
        <w:jc w:val="center"/>
        <w:rPr>
          <w:rFonts w:ascii="Arial" w:hAnsi="Arial" w:cs="Arial"/>
        </w:rPr>
      </w:pPr>
      <w:r w:rsidRPr="00144AEE">
        <w:rPr>
          <w:rFonts w:ascii="Arial" w:hAnsi="Arial" w:cs="Arial"/>
        </w:rPr>
        <w:br/>
      </w:r>
      <w:r w:rsidR="008124E4">
        <w:rPr>
          <w:rFonts w:ascii="Arial" w:hAnsi="Arial" w:cs="Arial"/>
        </w:rPr>
        <w:t>9</w:t>
      </w:r>
      <w:r w:rsidRPr="00144AEE">
        <w:rPr>
          <w:rFonts w:ascii="Arial" w:hAnsi="Arial" w:cs="Arial"/>
        </w:rPr>
        <w:t>.4</w:t>
      </w:r>
    </w:p>
    <w:p w14:paraId="2A7EC066" w14:textId="5B7FFF35" w:rsidR="004863AF" w:rsidRPr="00574982" w:rsidRDefault="6635B7A1" w:rsidP="00D75267">
      <w:pPr>
        <w:jc w:val="both"/>
        <w:rPr>
          <w:rFonts w:ascii="Arial" w:hAnsi="Arial" w:cs="Arial"/>
        </w:rPr>
      </w:pPr>
      <w:r w:rsidRPr="7AAFFC94">
        <w:rPr>
          <w:rFonts w:ascii="Arial" w:hAnsi="Arial" w:cs="Arial"/>
        </w:rPr>
        <w:t>Objednávateľ</w:t>
      </w:r>
      <w:r w:rsidR="00A8515C" w:rsidRPr="7AAFFC94">
        <w:rPr>
          <w:rFonts w:ascii="Arial" w:hAnsi="Arial" w:cs="Arial"/>
        </w:rPr>
        <w:t xml:space="preserve"> môže, okrem prípadov uvedených v bodoch </w:t>
      </w:r>
      <w:r w:rsidR="00D17920">
        <w:rPr>
          <w:rFonts w:ascii="Arial" w:hAnsi="Arial" w:cs="Arial"/>
        </w:rPr>
        <w:t>9</w:t>
      </w:r>
      <w:r w:rsidR="00A8515C" w:rsidRPr="7AAFFC94">
        <w:rPr>
          <w:rFonts w:ascii="Arial" w:hAnsi="Arial" w:cs="Arial"/>
        </w:rPr>
        <w:t xml:space="preserve">.2 a </w:t>
      </w:r>
      <w:r w:rsidR="00D17920">
        <w:rPr>
          <w:rFonts w:ascii="Arial" w:hAnsi="Arial" w:cs="Arial"/>
        </w:rPr>
        <w:t>9</w:t>
      </w:r>
      <w:r w:rsidR="00A8515C" w:rsidRPr="7AAFFC94">
        <w:rPr>
          <w:rFonts w:ascii="Arial" w:hAnsi="Arial" w:cs="Arial"/>
        </w:rPr>
        <w:t>.3 tohto čl</w:t>
      </w:r>
      <w:r w:rsidR="001175DB">
        <w:rPr>
          <w:rFonts w:ascii="Arial" w:hAnsi="Arial" w:cs="Arial"/>
        </w:rPr>
        <w:t>.</w:t>
      </w:r>
      <w:r w:rsidR="00D02B2C">
        <w:rPr>
          <w:rFonts w:ascii="Arial" w:hAnsi="Arial" w:cs="Arial"/>
        </w:rPr>
        <w:t xml:space="preserve"> </w:t>
      </w:r>
      <w:r w:rsidR="001959C7">
        <w:rPr>
          <w:rFonts w:ascii="Arial" w:hAnsi="Arial" w:cs="Arial"/>
        </w:rPr>
        <w:t>tejto Zmluvy</w:t>
      </w:r>
      <w:r w:rsidR="00A8515C" w:rsidRPr="7AAFFC94">
        <w:rPr>
          <w:rFonts w:ascii="Arial" w:hAnsi="Arial" w:cs="Arial"/>
        </w:rPr>
        <w:t>, odstúpiť od</w:t>
      </w:r>
      <w:r w:rsidR="00EE40FD">
        <w:rPr>
          <w:rFonts w:ascii="Arial" w:hAnsi="Arial" w:cs="Arial"/>
        </w:rPr>
        <w:t xml:space="preserve"> tejto</w:t>
      </w:r>
      <w:r w:rsidR="00A8515C" w:rsidRPr="7AAFFC94">
        <w:rPr>
          <w:rFonts w:ascii="Arial" w:hAnsi="Arial" w:cs="Arial"/>
        </w:rPr>
        <w:t xml:space="preserve"> </w:t>
      </w:r>
      <w:r w:rsidR="007351E8">
        <w:rPr>
          <w:rFonts w:ascii="Arial" w:hAnsi="Arial" w:cs="Arial"/>
        </w:rPr>
        <w:t>Z</w:t>
      </w:r>
      <w:r w:rsidR="00A8515C" w:rsidRPr="7AAFFC94">
        <w:rPr>
          <w:rFonts w:ascii="Arial" w:hAnsi="Arial" w:cs="Arial"/>
        </w:rPr>
        <w:t xml:space="preserve">mluvy aj v prípadoch podľa § 19 zákona o verejnom obstarávaní. </w:t>
      </w:r>
    </w:p>
    <w:p w14:paraId="674FB099" w14:textId="71534E68" w:rsidR="004863AF" w:rsidRPr="00574982" w:rsidRDefault="00A8515C" w:rsidP="004863AF">
      <w:pPr>
        <w:jc w:val="center"/>
        <w:rPr>
          <w:rFonts w:ascii="Arial" w:hAnsi="Arial" w:cs="Arial"/>
        </w:rPr>
      </w:pPr>
      <w:r w:rsidRPr="00144AEE">
        <w:rPr>
          <w:rFonts w:ascii="Arial" w:hAnsi="Arial" w:cs="Arial"/>
        </w:rPr>
        <w:br/>
        <w:t xml:space="preserve"> </w:t>
      </w:r>
      <w:r w:rsidR="008124E4">
        <w:rPr>
          <w:rFonts w:ascii="Arial" w:hAnsi="Arial" w:cs="Arial"/>
        </w:rPr>
        <w:t>9</w:t>
      </w:r>
      <w:r w:rsidRPr="00144AEE">
        <w:rPr>
          <w:rFonts w:ascii="Arial" w:hAnsi="Arial" w:cs="Arial"/>
        </w:rPr>
        <w:t>.5</w:t>
      </w:r>
    </w:p>
    <w:p w14:paraId="2AF463A9" w14:textId="443B6E2F" w:rsidR="00274DB1" w:rsidRPr="00574982" w:rsidRDefault="00A8515C" w:rsidP="008E560E">
      <w:pPr>
        <w:jc w:val="both"/>
        <w:rPr>
          <w:rFonts w:ascii="Arial" w:hAnsi="Arial" w:cs="Arial"/>
        </w:rPr>
      </w:pPr>
      <w:r w:rsidRPr="00144AEE">
        <w:rPr>
          <w:rFonts w:ascii="Arial" w:hAnsi="Arial" w:cs="Arial"/>
        </w:rPr>
        <w:t xml:space="preserve">Skončenie tejto </w:t>
      </w:r>
      <w:r w:rsidR="00505695">
        <w:rPr>
          <w:rFonts w:ascii="Arial" w:hAnsi="Arial" w:cs="Arial"/>
        </w:rPr>
        <w:t>Z</w:t>
      </w:r>
      <w:r w:rsidRPr="00144AEE">
        <w:rPr>
          <w:rFonts w:ascii="Arial" w:hAnsi="Arial" w:cs="Arial"/>
        </w:rPr>
        <w:t xml:space="preserve">mluvy má následky ustanovené príslušnými ustanoveniami </w:t>
      </w:r>
      <w:r w:rsidRPr="00144AEE">
        <w:rPr>
          <w:rFonts w:ascii="Arial" w:hAnsi="Arial" w:cs="Arial"/>
        </w:rPr>
        <w:br/>
        <w:t xml:space="preserve">Obchodného zákonníka, ak sa Zmluvné strany písomne nedohodnú inak. </w:t>
      </w:r>
    </w:p>
    <w:p w14:paraId="78021F58" w14:textId="27CAF5FF" w:rsidR="00274DB1" w:rsidRPr="00574982" w:rsidRDefault="00A8515C" w:rsidP="008B7079">
      <w:pPr>
        <w:jc w:val="center"/>
        <w:rPr>
          <w:rFonts w:ascii="Arial" w:hAnsi="Arial" w:cs="Arial"/>
        </w:rPr>
      </w:pPr>
      <w:r w:rsidRPr="00144AEE">
        <w:rPr>
          <w:rFonts w:ascii="Arial" w:hAnsi="Arial" w:cs="Arial"/>
        </w:rPr>
        <w:br/>
      </w:r>
      <w:r w:rsidRPr="00144AEE">
        <w:rPr>
          <w:rFonts w:ascii="Arial" w:hAnsi="Arial" w:cs="Arial"/>
        </w:rPr>
        <w:br/>
      </w:r>
      <w:r w:rsidR="008124E4">
        <w:rPr>
          <w:rFonts w:ascii="Arial" w:hAnsi="Arial" w:cs="Arial"/>
        </w:rPr>
        <w:t>9</w:t>
      </w:r>
      <w:r w:rsidRPr="00144AEE">
        <w:rPr>
          <w:rFonts w:ascii="Arial" w:hAnsi="Arial" w:cs="Arial"/>
        </w:rPr>
        <w:t>.6</w:t>
      </w:r>
    </w:p>
    <w:p w14:paraId="3E47B4BF" w14:textId="166D6D29" w:rsidR="008B7079" w:rsidRPr="00574982" w:rsidRDefault="00A8515C" w:rsidP="008E560E">
      <w:pPr>
        <w:jc w:val="both"/>
        <w:rPr>
          <w:rFonts w:ascii="Arial" w:hAnsi="Arial" w:cs="Arial"/>
        </w:rPr>
      </w:pPr>
      <w:r w:rsidRPr="00144AEE">
        <w:rPr>
          <w:rFonts w:ascii="Arial" w:hAnsi="Arial" w:cs="Arial"/>
        </w:rPr>
        <w:t xml:space="preserve">Dodávateľ má právo odstúpiť od tejto </w:t>
      </w:r>
      <w:r w:rsidR="0070728F">
        <w:rPr>
          <w:rFonts w:ascii="Arial" w:hAnsi="Arial" w:cs="Arial"/>
        </w:rPr>
        <w:t>Z</w:t>
      </w:r>
      <w:r w:rsidRPr="00144AEE">
        <w:rPr>
          <w:rFonts w:ascii="Arial" w:hAnsi="Arial" w:cs="Arial"/>
        </w:rPr>
        <w:t xml:space="preserve">mluvy, </w:t>
      </w:r>
      <w:r w:rsidR="004A18DE">
        <w:rPr>
          <w:rFonts w:ascii="Arial" w:hAnsi="Arial" w:cs="Arial"/>
        </w:rPr>
        <w:t xml:space="preserve">ak je </w:t>
      </w:r>
      <w:r w:rsidR="00AA468D">
        <w:rPr>
          <w:rFonts w:ascii="Arial" w:hAnsi="Arial" w:cs="Arial"/>
        </w:rPr>
        <w:t xml:space="preserve">Objednávateľ </w:t>
      </w:r>
      <w:r w:rsidRPr="00144AEE">
        <w:rPr>
          <w:rFonts w:ascii="Arial" w:hAnsi="Arial" w:cs="Arial"/>
        </w:rPr>
        <w:t>v omeškaní so</w:t>
      </w:r>
      <w:r w:rsidR="00D75267">
        <w:rPr>
          <w:rFonts w:ascii="Arial" w:hAnsi="Arial" w:cs="Arial"/>
        </w:rPr>
        <w:t> </w:t>
      </w:r>
      <w:r w:rsidRPr="00144AEE">
        <w:rPr>
          <w:rFonts w:ascii="Arial" w:hAnsi="Arial" w:cs="Arial"/>
        </w:rPr>
        <w:t xml:space="preserve">zaplatením faktúry </w:t>
      </w:r>
      <w:r w:rsidR="00AA468D">
        <w:rPr>
          <w:rFonts w:ascii="Arial" w:hAnsi="Arial" w:cs="Arial"/>
        </w:rPr>
        <w:t xml:space="preserve">bez vád </w:t>
      </w:r>
      <w:r w:rsidRPr="00144AEE">
        <w:rPr>
          <w:rFonts w:ascii="Arial" w:hAnsi="Arial" w:cs="Arial"/>
        </w:rPr>
        <w:t xml:space="preserve">o viac ako šesťdesiat (60) kalendárnych dní. </w:t>
      </w:r>
    </w:p>
    <w:p w14:paraId="3C3E7739" w14:textId="304C0351" w:rsidR="004061DB" w:rsidRPr="00574982" w:rsidRDefault="00A8515C" w:rsidP="004061DB">
      <w:pPr>
        <w:jc w:val="center"/>
        <w:rPr>
          <w:rFonts w:ascii="Arial" w:hAnsi="Arial" w:cs="Arial"/>
        </w:rPr>
      </w:pPr>
      <w:r w:rsidRPr="00144AEE">
        <w:rPr>
          <w:rFonts w:ascii="Arial" w:hAnsi="Arial" w:cs="Arial"/>
        </w:rPr>
        <w:br/>
      </w:r>
      <w:r w:rsidRPr="00144AEE">
        <w:rPr>
          <w:rFonts w:ascii="Arial" w:hAnsi="Arial" w:cs="Arial"/>
        </w:rPr>
        <w:br/>
      </w:r>
      <w:r w:rsidR="008124E4">
        <w:rPr>
          <w:rFonts w:ascii="Arial" w:hAnsi="Arial" w:cs="Arial"/>
        </w:rPr>
        <w:t>9</w:t>
      </w:r>
      <w:r w:rsidRPr="00144AEE">
        <w:rPr>
          <w:rFonts w:ascii="Arial" w:hAnsi="Arial" w:cs="Arial"/>
        </w:rPr>
        <w:t>.</w:t>
      </w:r>
      <w:r w:rsidR="004061DB" w:rsidRPr="00574982">
        <w:rPr>
          <w:rFonts w:ascii="Arial" w:hAnsi="Arial" w:cs="Arial"/>
        </w:rPr>
        <w:t>7</w:t>
      </w:r>
    </w:p>
    <w:p w14:paraId="59DF4992" w14:textId="795A60A3" w:rsidR="004061DB" w:rsidRPr="00574982" w:rsidRDefault="6635B7A1" w:rsidP="008E560E">
      <w:pPr>
        <w:jc w:val="both"/>
        <w:rPr>
          <w:rFonts w:ascii="Arial" w:hAnsi="Arial" w:cs="Arial"/>
        </w:rPr>
      </w:pPr>
      <w:r w:rsidRPr="7AAFFC94">
        <w:rPr>
          <w:rFonts w:ascii="Arial" w:hAnsi="Arial" w:cs="Arial"/>
        </w:rPr>
        <w:t>Objednávateľ</w:t>
      </w:r>
      <w:r w:rsidR="00A8515C" w:rsidRPr="7AAFFC94">
        <w:rPr>
          <w:rFonts w:ascii="Arial" w:hAnsi="Arial" w:cs="Arial"/>
        </w:rPr>
        <w:t xml:space="preserve"> má právo bez akýchkoľvek sankcií odstúpiť od tejto </w:t>
      </w:r>
      <w:r w:rsidR="004A3120">
        <w:rPr>
          <w:rFonts w:ascii="Arial" w:hAnsi="Arial" w:cs="Arial"/>
        </w:rPr>
        <w:t>Z</w:t>
      </w:r>
      <w:r w:rsidR="00A8515C" w:rsidRPr="7AAFFC94">
        <w:rPr>
          <w:rFonts w:ascii="Arial" w:hAnsi="Arial" w:cs="Arial"/>
        </w:rPr>
        <w:t>mluvy aj</w:t>
      </w:r>
      <w:r w:rsidR="00D75267">
        <w:rPr>
          <w:rFonts w:ascii="Arial" w:hAnsi="Arial" w:cs="Arial"/>
        </w:rPr>
        <w:t> </w:t>
      </w:r>
      <w:r w:rsidR="00A8515C" w:rsidRPr="7AAFFC94">
        <w:rPr>
          <w:rFonts w:ascii="Arial" w:hAnsi="Arial" w:cs="Arial"/>
        </w:rPr>
        <w:t>v</w:t>
      </w:r>
      <w:r w:rsidR="00D75267">
        <w:rPr>
          <w:rFonts w:ascii="Arial" w:hAnsi="Arial" w:cs="Arial"/>
        </w:rPr>
        <w:t> </w:t>
      </w:r>
      <w:r w:rsidR="00A8515C" w:rsidRPr="7AAFFC94">
        <w:rPr>
          <w:rFonts w:ascii="Arial" w:hAnsi="Arial" w:cs="Arial"/>
        </w:rPr>
        <w:t xml:space="preserve">prípade, keď ešte nedošlo k plneniu z tejto </w:t>
      </w:r>
      <w:r w:rsidR="00A423A2">
        <w:rPr>
          <w:rFonts w:ascii="Arial" w:hAnsi="Arial" w:cs="Arial"/>
        </w:rPr>
        <w:t>Z</w:t>
      </w:r>
      <w:r w:rsidR="00A8515C" w:rsidRPr="7AAFFC94">
        <w:rPr>
          <w:rFonts w:ascii="Arial" w:hAnsi="Arial" w:cs="Arial"/>
        </w:rPr>
        <w:t xml:space="preserve">mluvy medzi </w:t>
      </w:r>
      <w:r w:rsidR="7BE75B1C" w:rsidRPr="7AAFFC94">
        <w:rPr>
          <w:rFonts w:ascii="Arial" w:hAnsi="Arial" w:cs="Arial"/>
        </w:rPr>
        <w:t>Objednávateľom</w:t>
      </w:r>
      <w:r w:rsidR="00A8515C" w:rsidRPr="7AAFFC94">
        <w:rPr>
          <w:rFonts w:ascii="Arial" w:hAnsi="Arial" w:cs="Arial"/>
        </w:rPr>
        <w:t xml:space="preserve"> a</w:t>
      </w:r>
      <w:r w:rsidR="00D75267">
        <w:rPr>
          <w:rFonts w:ascii="Arial" w:hAnsi="Arial" w:cs="Arial"/>
        </w:rPr>
        <w:t> </w:t>
      </w:r>
      <w:r w:rsidR="00A8515C" w:rsidRPr="7AAFFC94">
        <w:rPr>
          <w:rFonts w:ascii="Arial" w:hAnsi="Arial" w:cs="Arial"/>
        </w:rPr>
        <w:t>Dodávateľom a</w:t>
      </w:r>
      <w:r w:rsidR="00830193">
        <w:rPr>
          <w:rFonts w:ascii="Arial" w:hAnsi="Arial" w:cs="Arial"/>
        </w:rPr>
        <w:t> </w:t>
      </w:r>
      <w:r w:rsidR="00A8515C" w:rsidRPr="7AAFFC94">
        <w:rPr>
          <w:rFonts w:ascii="Arial" w:hAnsi="Arial" w:cs="Arial"/>
        </w:rPr>
        <w:t xml:space="preserve">výsledky finančnej kontroly neumožňujú financovanie výdavkov vzniknutých z realizácie procesu zadávania zákazky. </w:t>
      </w:r>
    </w:p>
    <w:p w14:paraId="4C36510F" w14:textId="424E68F7" w:rsidR="004061DB" w:rsidRPr="00574982" w:rsidRDefault="00A8515C" w:rsidP="004061DB">
      <w:pPr>
        <w:jc w:val="center"/>
        <w:rPr>
          <w:rFonts w:ascii="Arial" w:hAnsi="Arial" w:cs="Arial"/>
        </w:rPr>
      </w:pPr>
      <w:r w:rsidRPr="00144AEE">
        <w:rPr>
          <w:rFonts w:ascii="Arial" w:hAnsi="Arial" w:cs="Arial"/>
        </w:rPr>
        <w:br/>
      </w:r>
      <w:r w:rsidR="008124E4">
        <w:rPr>
          <w:rFonts w:ascii="Arial" w:hAnsi="Arial" w:cs="Arial"/>
        </w:rPr>
        <w:t>9</w:t>
      </w:r>
      <w:r w:rsidRPr="00144AEE">
        <w:rPr>
          <w:rFonts w:ascii="Arial" w:hAnsi="Arial" w:cs="Arial"/>
        </w:rPr>
        <w:t>.</w:t>
      </w:r>
      <w:r w:rsidR="004061DB" w:rsidRPr="00574982">
        <w:rPr>
          <w:rFonts w:ascii="Arial" w:hAnsi="Arial" w:cs="Arial"/>
        </w:rPr>
        <w:t>8</w:t>
      </w:r>
    </w:p>
    <w:p w14:paraId="0F36B9BB" w14:textId="12908E90" w:rsidR="00F04694" w:rsidRDefault="00A8515C" w:rsidP="00830193">
      <w:pPr>
        <w:jc w:val="both"/>
        <w:rPr>
          <w:rFonts w:ascii="Arial" w:hAnsi="Arial" w:cs="Arial"/>
        </w:rPr>
      </w:pPr>
      <w:r w:rsidRPr="00144AEE">
        <w:rPr>
          <w:rFonts w:ascii="Arial" w:hAnsi="Arial" w:cs="Arial"/>
        </w:rPr>
        <w:t xml:space="preserve">Odstúpením od tejto </w:t>
      </w:r>
      <w:r w:rsidR="00C64CF0">
        <w:rPr>
          <w:rFonts w:ascii="Arial" w:hAnsi="Arial" w:cs="Arial"/>
        </w:rPr>
        <w:t>Z</w:t>
      </w:r>
      <w:r w:rsidRPr="00144AEE">
        <w:rPr>
          <w:rFonts w:ascii="Arial" w:hAnsi="Arial" w:cs="Arial"/>
        </w:rPr>
        <w:t>mluvy nie sú dotknuté nároky Zmluvných strán na náhradu škody a</w:t>
      </w:r>
      <w:r w:rsidR="00830193">
        <w:rPr>
          <w:rFonts w:ascii="Arial" w:hAnsi="Arial" w:cs="Arial"/>
        </w:rPr>
        <w:t> </w:t>
      </w:r>
      <w:r w:rsidRPr="00144AEE">
        <w:rPr>
          <w:rFonts w:ascii="Arial" w:hAnsi="Arial" w:cs="Arial"/>
        </w:rPr>
        <w:t>zaplatenie zmluvnej pokuty.</w:t>
      </w:r>
    </w:p>
    <w:p w14:paraId="7A76EFD0" w14:textId="5D4C8602" w:rsidR="000D2732" w:rsidRPr="00574982" w:rsidRDefault="00A8515C" w:rsidP="000D2732">
      <w:pPr>
        <w:jc w:val="center"/>
        <w:rPr>
          <w:rFonts w:ascii="Arial" w:hAnsi="Arial" w:cs="Arial"/>
        </w:rPr>
      </w:pPr>
      <w:r w:rsidRPr="00144AEE">
        <w:rPr>
          <w:rFonts w:ascii="Arial" w:hAnsi="Arial" w:cs="Arial"/>
        </w:rPr>
        <w:t xml:space="preserve"> </w:t>
      </w:r>
      <w:r w:rsidRPr="00144AEE">
        <w:rPr>
          <w:rFonts w:ascii="Arial" w:hAnsi="Arial" w:cs="Arial"/>
        </w:rPr>
        <w:br/>
        <w:t>Článok 1</w:t>
      </w:r>
      <w:r w:rsidR="008124E4">
        <w:rPr>
          <w:rFonts w:ascii="Arial" w:hAnsi="Arial" w:cs="Arial"/>
        </w:rPr>
        <w:t>0</w:t>
      </w:r>
      <w:r w:rsidRPr="00144AEE">
        <w:rPr>
          <w:rFonts w:ascii="Arial" w:hAnsi="Arial" w:cs="Arial"/>
        </w:rPr>
        <w:t xml:space="preserve"> </w:t>
      </w:r>
      <w:r w:rsidRPr="00144AEE">
        <w:rPr>
          <w:rFonts w:ascii="Arial" w:hAnsi="Arial" w:cs="Arial"/>
        </w:rPr>
        <w:br/>
        <w:t>Spoločné a záverečné ustanovenia</w:t>
      </w:r>
    </w:p>
    <w:p w14:paraId="2FFF41E8" w14:textId="4A11507B" w:rsidR="000D2732" w:rsidRPr="00574982" w:rsidRDefault="00A8515C" w:rsidP="000D2732">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.1</w:t>
      </w:r>
    </w:p>
    <w:p w14:paraId="62CDB875" w14:textId="37B696CC" w:rsidR="005913F3" w:rsidRPr="00574982" w:rsidRDefault="00A8515C" w:rsidP="008E560E">
      <w:pPr>
        <w:jc w:val="both"/>
        <w:rPr>
          <w:rFonts w:ascii="Arial" w:hAnsi="Arial" w:cs="Arial"/>
        </w:rPr>
      </w:pPr>
      <w:r w:rsidRPr="35CF9EB3">
        <w:rPr>
          <w:rFonts w:ascii="Arial" w:hAnsi="Arial" w:cs="Arial"/>
        </w:rPr>
        <w:t xml:space="preserve">Všetky oficiálne oznámenia medzi Zmluvnými stranami na základe tejto </w:t>
      </w:r>
      <w:r w:rsidR="0070728F">
        <w:rPr>
          <w:rFonts w:ascii="Arial" w:hAnsi="Arial" w:cs="Arial"/>
        </w:rPr>
        <w:t>Z</w:t>
      </w:r>
      <w:r w:rsidRPr="35CF9EB3">
        <w:rPr>
          <w:rFonts w:ascii="Arial" w:hAnsi="Arial" w:cs="Arial"/>
        </w:rPr>
        <w:t xml:space="preserve">mluvy budú zasielané elektronicky emailom a potvrdené druhou zmluvnou stranou, prostredníctvom Ústredného portálu verejnej správy alebo listinne, s preukázateľným doručením druhej </w:t>
      </w:r>
      <w:r w:rsidRPr="35CF9EB3">
        <w:rPr>
          <w:rFonts w:ascii="Arial" w:hAnsi="Arial" w:cs="Arial"/>
        </w:rPr>
        <w:lastRenderedPageBreak/>
        <w:t>zmluvnej strane. Písomnosť doručovaná podľa predchádzajúcej vety sa považuje za</w:t>
      </w:r>
      <w:r w:rsidR="00291169">
        <w:rPr>
          <w:rFonts w:ascii="Arial" w:hAnsi="Arial" w:cs="Arial"/>
        </w:rPr>
        <w:t> </w:t>
      </w:r>
      <w:r w:rsidRPr="35CF9EB3">
        <w:rPr>
          <w:rFonts w:ascii="Arial" w:hAnsi="Arial" w:cs="Arial"/>
        </w:rPr>
        <w:t xml:space="preserve">doručenú dňom jej prevzatia </w:t>
      </w:r>
      <w:r w:rsidR="007E1520">
        <w:rPr>
          <w:rFonts w:ascii="Arial" w:hAnsi="Arial" w:cs="Arial"/>
        </w:rPr>
        <w:t>príslušnou zmluvnou stranou</w:t>
      </w:r>
      <w:r w:rsidRPr="35CF9EB3">
        <w:rPr>
          <w:rFonts w:ascii="Arial" w:hAnsi="Arial" w:cs="Arial"/>
        </w:rPr>
        <w:t xml:space="preserve">. Za deň doručenia písomnosti sa považuje aj deň odopretia prevzatia písomnosti </w:t>
      </w:r>
      <w:r w:rsidR="007E1520">
        <w:rPr>
          <w:rFonts w:ascii="Arial" w:hAnsi="Arial" w:cs="Arial"/>
        </w:rPr>
        <w:t>príslušnou zmluvnou stranou</w:t>
      </w:r>
      <w:r w:rsidRPr="35CF9EB3">
        <w:rPr>
          <w:rFonts w:ascii="Arial" w:hAnsi="Arial" w:cs="Arial"/>
        </w:rPr>
        <w:t xml:space="preserve">. Ak si </w:t>
      </w:r>
      <w:r w:rsidR="00FC297A">
        <w:rPr>
          <w:rFonts w:ascii="Arial" w:hAnsi="Arial" w:cs="Arial"/>
        </w:rPr>
        <w:t xml:space="preserve">príslušná </w:t>
      </w:r>
      <w:r w:rsidR="001B2F59">
        <w:rPr>
          <w:rFonts w:ascii="Arial" w:hAnsi="Arial" w:cs="Arial"/>
        </w:rPr>
        <w:t>Z</w:t>
      </w:r>
      <w:r w:rsidR="00FC297A">
        <w:rPr>
          <w:rFonts w:ascii="Arial" w:hAnsi="Arial" w:cs="Arial"/>
        </w:rPr>
        <w:t>mluvná strana</w:t>
      </w:r>
      <w:r w:rsidR="00FC297A" w:rsidRPr="35CF9EB3">
        <w:rPr>
          <w:rFonts w:ascii="Arial" w:hAnsi="Arial" w:cs="Arial"/>
        </w:rPr>
        <w:t xml:space="preserve"> </w:t>
      </w:r>
      <w:r w:rsidRPr="35CF9EB3">
        <w:rPr>
          <w:rFonts w:ascii="Arial" w:hAnsi="Arial" w:cs="Arial"/>
        </w:rPr>
        <w:t>nevyzdvihne písomnosť do piatich (5) dní od</w:t>
      </w:r>
      <w:r w:rsidR="000D7A66">
        <w:rPr>
          <w:rFonts w:ascii="Arial" w:hAnsi="Arial" w:cs="Arial"/>
        </w:rPr>
        <w:t> </w:t>
      </w:r>
      <w:r w:rsidRPr="35CF9EB3">
        <w:rPr>
          <w:rFonts w:ascii="Arial" w:hAnsi="Arial" w:cs="Arial"/>
        </w:rPr>
        <w:t>uloženia na pošte, posledný deň tejto lehoty sa považuje za deň doručenia, aj keď sa</w:t>
      </w:r>
      <w:r w:rsidR="000D7A66">
        <w:rPr>
          <w:rFonts w:ascii="Arial" w:hAnsi="Arial" w:cs="Arial"/>
        </w:rPr>
        <w:t> </w:t>
      </w:r>
      <w:r w:rsidR="00FC297A">
        <w:rPr>
          <w:rFonts w:ascii="Arial" w:hAnsi="Arial" w:cs="Arial"/>
        </w:rPr>
        <w:t xml:space="preserve">príslušná </w:t>
      </w:r>
      <w:r w:rsidR="001B2F59">
        <w:rPr>
          <w:rFonts w:ascii="Arial" w:hAnsi="Arial" w:cs="Arial"/>
        </w:rPr>
        <w:t>Z</w:t>
      </w:r>
      <w:r w:rsidR="00FC297A">
        <w:rPr>
          <w:rFonts w:ascii="Arial" w:hAnsi="Arial" w:cs="Arial"/>
        </w:rPr>
        <w:t>mluvná strana</w:t>
      </w:r>
      <w:r w:rsidR="00FC297A" w:rsidRPr="35CF9EB3">
        <w:rPr>
          <w:rFonts w:ascii="Arial" w:hAnsi="Arial" w:cs="Arial"/>
        </w:rPr>
        <w:t xml:space="preserve"> </w:t>
      </w:r>
      <w:r w:rsidRPr="35CF9EB3">
        <w:rPr>
          <w:rFonts w:ascii="Arial" w:hAnsi="Arial" w:cs="Arial"/>
        </w:rPr>
        <w:t>o jej uložení na pošte nedozvedel</w:t>
      </w:r>
      <w:r w:rsidR="00FC297A">
        <w:rPr>
          <w:rFonts w:ascii="Arial" w:hAnsi="Arial" w:cs="Arial"/>
        </w:rPr>
        <w:t>a</w:t>
      </w:r>
      <w:r w:rsidRPr="35CF9EB3">
        <w:rPr>
          <w:rFonts w:ascii="Arial" w:hAnsi="Arial" w:cs="Arial"/>
        </w:rPr>
        <w:t>. Ak sa písomnosť doručovaná poštovou službou vráti odosielateľovi s poznámkou „adresát neznámy“ alebo s inou obdobnou poznámkou, považuje sa písomnosť za doručenú v deň vyznačenia tejto poznámky zo strany doručujúceho subjektu. Korešpondencia doručovaná elektronicky prostredníctvom e-</w:t>
      </w:r>
      <w:r w:rsidR="00830193">
        <w:rPr>
          <w:rFonts w:ascii="Arial" w:hAnsi="Arial" w:cs="Arial"/>
        </w:rPr>
        <w:t>m</w:t>
      </w:r>
      <w:r w:rsidRPr="35CF9EB3">
        <w:rPr>
          <w:rFonts w:ascii="Arial" w:hAnsi="Arial" w:cs="Arial"/>
        </w:rPr>
        <w:t xml:space="preserve">ailu sa považuje za doručenú dňom nasledujúcim po dni jej odoslania, a to aj vtedy, ak ju </w:t>
      </w:r>
      <w:r w:rsidR="00FC297A">
        <w:rPr>
          <w:rFonts w:ascii="Arial" w:hAnsi="Arial" w:cs="Arial"/>
        </w:rPr>
        <w:t xml:space="preserve">príslušná </w:t>
      </w:r>
      <w:r w:rsidR="001B2F59">
        <w:rPr>
          <w:rFonts w:ascii="Arial" w:hAnsi="Arial" w:cs="Arial"/>
        </w:rPr>
        <w:t>Z</w:t>
      </w:r>
      <w:r w:rsidR="00FC297A">
        <w:rPr>
          <w:rFonts w:ascii="Arial" w:hAnsi="Arial" w:cs="Arial"/>
        </w:rPr>
        <w:t>mluvná strana</w:t>
      </w:r>
      <w:r w:rsidR="00FC297A" w:rsidRPr="35CF9EB3">
        <w:rPr>
          <w:rFonts w:ascii="Arial" w:hAnsi="Arial" w:cs="Arial"/>
        </w:rPr>
        <w:t xml:space="preserve"> </w:t>
      </w:r>
      <w:r w:rsidRPr="35CF9EB3">
        <w:rPr>
          <w:rFonts w:ascii="Arial" w:hAnsi="Arial" w:cs="Arial"/>
        </w:rPr>
        <w:t>neprečítal</w:t>
      </w:r>
      <w:r w:rsidR="00FC297A">
        <w:rPr>
          <w:rFonts w:ascii="Arial" w:hAnsi="Arial" w:cs="Arial"/>
        </w:rPr>
        <w:t>a</w:t>
      </w:r>
      <w:r w:rsidRPr="35CF9EB3">
        <w:rPr>
          <w:rFonts w:ascii="Arial" w:hAnsi="Arial" w:cs="Arial"/>
        </w:rPr>
        <w:t xml:space="preserve">; to neplatí v prípade doručovania reklamácií vád </w:t>
      </w:r>
      <w:r w:rsidR="002A1986">
        <w:rPr>
          <w:rFonts w:ascii="Arial" w:hAnsi="Arial" w:cs="Arial"/>
        </w:rPr>
        <w:t>Predmetu</w:t>
      </w:r>
      <w:r w:rsidR="00EB71B8">
        <w:rPr>
          <w:rFonts w:ascii="Arial" w:hAnsi="Arial" w:cs="Arial"/>
        </w:rPr>
        <w:t xml:space="preserve"> </w:t>
      </w:r>
      <w:r w:rsidR="00BE0EFD">
        <w:rPr>
          <w:rFonts w:ascii="Arial" w:hAnsi="Arial" w:cs="Arial"/>
        </w:rPr>
        <w:t xml:space="preserve">tejto </w:t>
      </w:r>
      <w:r w:rsidR="00EB71B8">
        <w:rPr>
          <w:rFonts w:ascii="Arial" w:hAnsi="Arial" w:cs="Arial"/>
        </w:rPr>
        <w:t>Zmluvy</w:t>
      </w:r>
      <w:r w:rsidR="002A1986" w:rsidRPr="35CF9EB3">
        <w:rPr>
          <w:rFonts w:ascii="Arial" w:hAnsi="Arial" w:cs="Arial"/>
        </w:rPr>
        <w:t xml:space="preserve"> </w:t>
      </w:r>
      <w:r w:rsidR="006C465B" w:rsidRPr="35CF9EB3">
        <w:rPr>
          <w:rFonts w:ascii="Arial" w:hAnsi="Arial" w:cs="Arial"/>
        </w:rPr>
        <w:t>podľa čl</w:t>
      </w:r>
      <w:r w:rsidR="001175DB">
        <w:rPr>
          <w:rFonts w:ascii="Arial" w:hAnsi="Arial" w:cs="Arial"/>
        </w:rPr>
        <w:t>.</w:t>
      </w:r>
      <w:r w:rsidRPr="35CF9EB3">
        <w:rPr>
          <w:rFonts w:ascii="Arial" w:hAnsi="Arial" w:cs="Arial"/>
        </w:rPr>
        <w:t xml:space="preserve"> 6 bodu 6.6 </w:t>
      </w:r>
      <w:r w:rsidR="007D166A">
        <w:rPr>
          <w:rFonts w:ascii="Arial" w:hAnsi="Arial" w:cs="Arial"/>
        </w:rPr>
        <w:t xml:space="preserve">tejto Zmluvy </w:t>
      </w:r>
      <w:r w:rsidRPr="35CF9EB3">
        <w:rPr>
          <w:rFonts w:ascii="Arial" w:hAnsi="Arial" w:cs="Arial"/>
        </w:rPr>
        <w:t>a</w:t>
      </w:r>
      <w:r w:rsidR="00291169">
        <w:rPr>
          <w:rFonts w:ascii="Arial" w:hAnsi="Arial" w:cs="Arial"/>
        </w:rPr>
        <w:t> </w:t>
      </w:r>
      <w:r w:rsidRPr="35CF9EB3">
        <w:rPr>
          <w:rFonts w:ascii="Arial" w:hAnsi="Arial" w:cs="Arial"/>
        </w:rPr>
        <w:t xml:space="preserve">Prílohy č. 5 tejto </w:t>
      </w:r>
      <w:r w:rsidR="00CE2D42">
        <w:rPr>
          <w:rFonts w:ascii="Arial" w:hAnsi="Arial" w:cs="Arial"/>
        </w:rPr>
        <w:t>Z</w:t>
      </w:r>
      <w:r w:rsidRPr="35CF9EB3">
        <w:rPr>
          <w:rFonts w:ascii="Arial" w:hAnsi="Arial" w:cs="Arial"/>
        </w:rPr>
        <w:t>mluvy, ak</w:t>
      </w:r>
      <w:r w:rsidR="00D75267" w:rsidRPr="35CF9EB3">
        <w:rPr>
          <w:rFonts w:ascii="Arial" w:hAnsi="Arial" w:cs="Arial"/>
        </w:rPr>
        <w:t> </w:t>
      </w:r>
      <w:r w:rsidRPr="35CF9EB3">
        <w:rPr>
          <w:rFonts w:ascii="Arial" w:hAnsi="Arial" w:cs="Arial"/>
        </w:rPr>
        <w:t xml:space="preserve">je doručovaná elektronicky prostredníctvom e-mailu, považuje sa za doručenú momentom jej odoslania, a to aj vtedy, ak ju </w:t>
      </w:r>
      <w:r w:rsidR="003C3A28">
        <w:rPr>
          <w:rFonts w:ascii="Arial" w:hAnsi="Arial" w:cs="Arial"/>
        </w:rPr>
        <w:t xml:space="preserve">príslušná Zmluvná strana </w:t>
      </w:r>
      <w:r w:rsidRPr="35CF9EB3">
        <w:rPr>
          <w:rFonts w:ascii="Arial" w:hAnsi="Arial" w:cs="Arial"/>
        </w:rPr>
        <w:t>neprečítal</w:t>
      </w:r>
      <w:r w:rsidR="003C3A28">
        <w:rPr>
          <w:rFonts w:ascii="Arial" w:hAnsi="Arial" w:cs="Arial"/>
        </w:rPr>
        <w:t>a</w:t>
      </w:r>
      <w:r w:rsidRPr="35CF9EB3">
        <w:rPr>
          <w:rFonts w:ascii="Arial" w:hAnsi="Arial" w:cs="Arial"/>
        </w:rPr>
        <w:t>.</w:t>
      </w:r>
    </w:p>
    <w:p w14:paraId="128FB2D8" w14:textId="22826628" w:rsidR="005913F3" w:rsidRPr="00574982" w:rsidRDefault="00A8515C" w:rsidP="005913F3">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.2</w:t>
      </w:r>
    </w:p>
    <w:p w14:paraId="3DCEE50E" w14:textId="4E9D68D1" w:rsidR="00252ED0" w:rsidRPr="00574982" w:rsidRDefault="00A8515C" w:rsidP="008E560E">
      <w:pPr>
        <w:jc w:val="both"/>
        <w:rPr>
          <w:rFonts w:ascii="Arial" w:hAnsi="Arial" w:cs="Arial"/>
        </w:rPr>
      </w:pPr>
      <w:r w:rsidRPr="00144AEE">
        <w:rPr>
          <w:rFonts w:ascii="Arial" w:hAnsi="Arial" w:cs="Arial"/>
        </w:rPr>
        <w:t xml:space="preserve">Túto </w:t>
      </w:r>
      <w:r w:rsidR="00FC297A">
        <w:rPr>
          <w:rFonts w:ascii="Arial" w:hAnsi="Arial" w:cs="Arial"/>
        </w:rPr>
        <w:t>Z</w:t>
      </w:r>
      <w:r w:rsidRPr="00144AEE">
        <w:rPr>
          <w:rFonts w:ascii="Arial" w:hAnsi="Arial" w:cs="Arial"/>
        </w:rPr>
        <w:t xml:space="preserve">mluvu je možné počas jej trvania zmeniť alebo dopĺňať iba vzostupne číslovanými písomnými dodatkami, ktoré sa po podpísaní obidvomi Zmluvnými stranami stávajú jej nedeliteľnou súčasťou, ak tieto nebudú v rozpore s § 18 zákona o verejnom obstarávaní. </w:t>
      </w:r>
      <w:r w:rsidRPr="00144AEE">
        <w:rPr>
          <w:rFonts w:ascii="Arial" w:hAnsi="Arial" w:cs="Arial"/>
        </w:rPr>
        <w:br/>
        <w:t xml:space="preserve"> </w:t>
      </w:r>
    </w:p>
    <w:p w14:paraId="3F859512" w14:textId="3357CBD5" w:rsidR="00252ED0" w:rsidRPr="00574982" w:rsidRDefault="00A8515C" w:rsidP="00252ED0">
      <w:pPr>
        <w:jc w:val="center"/>
        <w:rPr>
          <w:rFonts w:ascii="Arial" w:hAnsi="Arial" w:cs="Arial"/>
        </w:rPr>
      </w:pPr>
      <w:r w:rsidRPr="00144AEE">
        <w:rPr>
          <w:rFonts w:ascii="Arial" w:hAnsi="Arial" w:cs="Arial"/>
        </w:rPr>
        <w:t>1</w:t>
      </w:r>
      <w:r w:rsidR="008124E4">
        <w:rPr>
          <w:rFonts w:ascii="Arial" w:hAnsi="Arial" w:cs="Arial"/>
        </w:rPr>
        <w:t>0</w:t>
      </w:r>
      <w:r w:rsidRPr="00144AEE">
        <w:rPr>
          <w:rFonts w:ascii="Arial" w:hAnsi="Arial" w:cs="Arial"/>
        </w:rPr>
        <w:t>.3</w:t>
      </w:r>
    </w:p>
    <w:p w14:paraId="36372B7A" w14:textId="19B0EB0C" w:rsidR="008A2D84" w:rsidRPr="00574982" w:rsidRDefault="00A8515C" w:rsidP="008E560E">
      <w:pPr>
        <w:jc w:val="both"/>
        <w:rPr>
          <w:rFonts w:ascii="Arial" w:hAnsi="Arial" w:cs="Arial"/>
        </w:rPr>
      </w:pPr>
      <w:r w:rsidRPr="00144AEE">
        <w:rPr>
          <w:rFonts w:ascii="Arial" w:hAnsi="Arial" w:cs="Arial"/>
        </w:rPr>
        <w:t>Táto Zmluva nadobúda platnosť dňom jej podpisu obidvomi Zmluvnými stranami a</w:t>
      </w:r>
      <w:r w:rsidR="00D75267">
        <w:rPr>
          <w:rFonts w:ascii="Arial" w:hAnsi="Arial" w:cs="Arial"/>
        </w:rPr>
        <w:t> </w:t>
      </w:r>
      <w:r w:rsidRPr="00144AEE">
        <w:rPr>
          <w:rFonts w:ascii="Arial" w:hAnsi="Arial" w:cs="Arial"/>
        </w:rPr>
        <w:t xml:space="preserve">účinnosť deň nasledujúci po dni </w:t>
      </w:r>
      <w:r w:rsidR="00453B5E">
        <w:rPr>
          <w:rFonts w:ascii="Arial" w:hAnsi="Arial" w:cs="Arial"/>
        </w:rPr>
        <w:t xml:space="preserve">jej </w:t>
      </w:r>
      <w:r w:rsidRPr="00144AEE">
        <w:rPr>
          <w:rFonts w:ascii="Arial" w:hAnsi="Arial" w:cs="Arial"/>
        </w:rPr>
        <w:t xml:space="preserve">zverejnenia v Centrálnom registri zmlúv. </w:t>
      </w:r>
    </w:p>
    <w:p w14:paraId="27E77B03" w14:textId="77777777" w:rsidR="00722288" w:rsidRDefault="00722288" w:rsidP="008A2D84">
      <w:pPr>
        <w:jc w:val="center"/>
        <w:rPr>
          <w:rFonts w:ascii="Arial" w:hAnsi="Arial" w:cs="Arial"/>
        </w:rPr>
      </w:pPr>
    </w:p>
    <w:p w14:paraId="39A97624" w14:textId="3552EACB" w:rsidR="008A2D84" w:rsidRPr="00574982" w:rsidRDefault="00A8515C" w:rsidP="008A2D84">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.4</w:t>
      </w:r>
    </w:p>
    <w:p w14:paraId="5D710C2B" w14:textId="77116809" w:rsidR="008A2D84" w:rsidRPr="00574982" w:rsidRDefault="00A8515C" w:rsidP="008E560E">
      <w:pPr>
        <w:jc w:val="both"/>
        <w:rPr>
          <w:rFonts w:ascii="Arial" w:hAnsi="Arial" w:cs="Arial"/>
        </w:rPr>
      </w:pPr>
      <w:r w:rsidRPr="00144AEE">
        <w:rPr>
          <w:rFonts w:ascii="Arial" w:hAnsi="Arial" w:cs="Arial"/>
        </w:rPr>
        <w:t xml:space="preserve">Zmluvné strany dávajú svoj výslovný a neodvolateľný súhlas so zverejnením tejto </w:t>
      </w:r>
      <w:r w:rsidRPr="00144AEE">
        <w:rPr>
          <w:rFonts w:ascii="Arial" w:hAnsi="Arial" w:cs="Arial"/>
        </w:rPr>
        <w:br/>
      </w:r>
      <w:r w:rsidR="00FC297A">
        <w:rPr>
          <w:rFonts w:ascii="Arial" w:hAnsi="Arial" w:cs="Arial"/>
        </w:rPr>
        <w:t>Z</w:t>
      </w:r>
      <w:r w:rsidR="00FC297A" w:rsidRPr="00144AEE">
        <w:rPr>
          <w:rFonts w:ascii="Arial" w:hAnsi="Arial" w:cs="Arial"/>
        </w:rPr>
        <w:t>mluvy</w:t>
      </w:r>
      <w:r w:rsidRPr="00144AEE">
        <w:rPr>
          <w:rFonts w:ascii="Arial" w:hAnsi="Arial" w:cs="Arial"/>
        </w:rPr>
        <w:t xml:space="preserve">, ako aj faktúry vystavenej na základe tejto </w:t>
      </w:r>
      <w:r w:rsidR="00FC297A">
        <w:rPr>
          <w:rFonts w:ascii="Arial" w:hAnsi="Arial" w:cs="Arial"/>
        </w:rPr>
        <w:t>Z</w:t>
      </w:r>
      <w:r w:rsidRPr="00144AEE">
        <w:rPr>
          <w:rFonts w:ascii="Arial" w:hAnsi="Arial" w:cs="Arial"/>
        </w:rPr>
        <w:t xml:space="preserve">mluvy. </w:t>
      </w:r>
    </w:p>
    <w:p w14:paraId="24125CC4" w14:textId="0ED8AF7B" w:rsidR="008A2D84" w:rsidRDefault="00A8515C" w:rsidP="00B74A25">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.5</w:t>
      </w:r>
    </w:p>
    <w:p w14:paraId="39B2C3F6" w14:textId="77777777" w:rsidR="00722288" w:rsidRDefault="00722288" w:rsidP="00B74A25">
      <w:pPr>
        <w:jc w:val="center"/>
        <w:rPr>
          <w:rFonts w:ascii="Arial" w:hAnsi="Arial" w:cs="Arial"/>
        </w:rPr>
      </w:pPr>
    </w:p>
    <w:p w14:paraId="7B5B5155" w14:textId="1AED17AE" w:rsidR="009308DA" w:rsidRDefault="009308DA" w:rsidP="0006131E">
      <w:pPr>
        <w:jc w:val="both"/>
        <w:rPr>
          <w:rFonts w:ascii="Arial" w:hAnsi="Arial" w:cs="Arial"/>
        </w:rPr>
      </w:pPr>
      <w:r>
        <w:rPr>
          <w:rFonts w:ascii="Arial" w:hAnsi="Arial" w:cs="Arial"/>
        </w:rPr>
        <w:t xml:space="preserve">Ostatné práva a povinnosti, ktoré nie sú upravené touto Zmluvou, sa riadia </w:t>
      </w:r>
      <w:r w:rsidR="005F38CF">
        <w:rPr>
          <w:rFonts w:ascii="Arial" w:hAnsi="Arial" w:cs="Arial"/>
        </w:rPr>
        <w:t xml:space="preserve">prednostne Obchodným zákonníkom a zákonom o verejnom obstarávaní. V prípade vzniku sporu </w:t>
      </w:r>
      <w:r w:rsidR="00FC297A">
        <w:rPr>
          <w:rFonts w:ascii="Arial" w:hAnsi="Arial" w:cs="Arial"/>
        </w:rPr>
        <w:t>Z</w:t>
      </w:r>
      <w:r w:rsidR="005F38CF">
        <w:rPr>
          <w:rFonts w:ascii="Arial" w:hAnsi="Arial" w:cs="Arial"/>
        </w:rPr>
        <w:t xml:space="preserve">mluvných strán týkajúceho sa plnenie tejto Zmluvy, sa </w:t>
      </w:r>
      <w:r w:rsidR="002578D4">
        <w:rPr>
          <w:rFonts w:ascii="Arial" w:hAnsi="Arial" w:cs="Arial"/>
        </w:rPr>
        <w:t>Z</w:t>
      </w:r>
      <w:r w:rsidR="005F38CF">
        <w:rPr>
          <w:rFonts w:ascii="Arial" w:hAnsi="Arial" w:cs="Arial"/>
        </w:rPr>
        <w:t>mluvné strany zaväzujú ho riešiť predovšetkým formou zmieru. V</w:t>
      </w:r>
      <w:r w:rsidR="00BA18EE">
        <w:rPr>
          <w:rFonts w:ascii="Arial" w:hAnsi="Arial" w:cs="Arial"/>
        </w:rPr>
        <w:t xml:space="preserve"> prípade vzniku súdneho sporu sú príslušnými na jeho </w:t>
      </w:r>
      <w:r w:rsidR="009139D1">
        <w:rPr>
          <w:rFonts w:ascii="Arial" w:hAnsi="Arial" w:cs="Arial"/>
        </w:rPr>
        <w:t xml:space="preserve">rozhodovanie </w:t>
      </w:r>
      <w:r w:rsidR="00BA18EE">
        <w:rPr>
          <w:rFonts w:ascii="Arial" w:hAnsi="Arial" w:cs="Arial"/>
        </w:rPr>
        <w:t>slovenské súdy.</w:t>
      </w:r>
    </w:p>
    <w:p w14:paraId="25907618" w14:textId="77777777" w:rsidR="00722288" w:rsidRDefault="00722288" w:rsidP="0006131E">
      <w:pPr>
        <w:jc w:val="both"/>
        <w:rPr>
          <w:rFonts w:ascii="Arial" w:hAnsi="Arial" w:cs="Arial"/>
        </w:rPr>
      </w:pPr>
    </w:p>
    <w:p w14:paraId="6FA769B7" w14:textId="77777777" w:rsidR="00BD48C0" w:rsidRDefault="00BD48C0" w:rsidP="0006131E">
      <w:pPr>
        <w:jc w:val="both"/>
        <w:rPr>
          <w:rFonts w:ascii="Arial" w:hAnsi="Arial" w:cs="Arial"/>
        </w:rPr>
      </w:pPr>
    </w:p>
    <w:p w14:paraId="79EA4F58" w14:textId="47D0EB69" w:rsidR="00F84B6A" w:rsidRDefault="00F84B6A" w:rsidP="00B74A25">
      <w:pPr>
        <w:jc w:val="center"/>
        <w:rPr>
          <w:rFonts w:ascii="Arial" w:hAnsi="Arial" w:cs="Arial"/>
        </w:rPr>
      </w:pPr>
      <w:r>
        <w:rPr>
          <w:rFonts w:ascii="Arial" w:hAnsi="Arial" w:cs="Arial"/>
        </w:rPr>
        <w:t>1</w:t>
      </w:r>
      <w:r w:rsidR="008124E4">
        <w:rPr>
          <w:rFonts w:ascii="Arial" w:hAnsi="Arial" w:cs="Arial"/>
        </w:rPr>
        <w:t>0</w:t>
      </w:r>
      <w:r w:rsidR="009308DA">
        <w:rPr>
          <w:rFonts w:ascii="Arial" w:hAnsi="Arial" w:cs="Arial"/>
        </w:rPr>
        <w:t>.6</w:t>
      </w:r>
    </w:p>
    <w:p w14:paraId="00FC445D" w14:textId="7DEFBCDB" w:rsidR="008A2D84" w:rsidRPr="00574982" w:rsidRDefault="00BF4A80" w:rsidP="00BF4A80">
      <w:pPr>
        <w:spacing w:after="0"/>
        <w:jc w:val="both"/>
        <w:rPr>
          <w:rFonts w:ascii="Arial" w:hAnsi="Arial" w:cs="Arial"/>
        </w:rPr>
      </w:pPr>
      <w:r w:rsidRPr="00574982">
        <w:rPr>
          <w:rFonts w:ascii="Arial" w:hAnsi="Arial" w:cs="Arial"/>
        </w:rPr>
        <w:t>N</w:t>
      </w:r>
      <w:r w:rsidR="00A8515C" w:rsidRPr="00144AEE">
        <w:rPr>
          <w:rFonts w:ascii="Arial" w:hAnsi="Arial" w:cs="Arial"/>
        </w:rPr>
        <w:t xml:space="preserve">eoddeliteľnou súčasťou tejto </w:t>
      </w:r>
      <w:r w:rsidR="00BD3F60">
        <w:rPr>
          <w:rFonts w:ascii="Arial" w:hAnsi="Arial" w:cs="Arial"/>
        </w:rPr>
        <w:t>Z</w:t>
      </w:r>
      <w:r w:rsidR="00A8515C" w:rsidRPr="00144AEE">
        <w:rPr>
          <w:rFonts w:ascii="Arial" w:hAnsi="Arial" w:cs="Arial"/>
        </w:rPr>
        <w:t xml:space="preserve">mluvy je: </w:t>
      </w:r>
    </w:p>
    <w:p w14:paraId="4AD19184" w14:textId="1C7AF81D" w:rsidR="008A2D84" w:rsidRPr="00574982" w:rsidRDefault="00A8515C" w:rsidP="00BF4A80">
      <w:pPr>
        <w:spacing w:after="0"/>
        <w:jc w:val="both"/>
        <w:rPr>
          <w:rFonts w:ascii="Arial" w:hAnsi="Arial" w:cs="Arial"/>
        </w:rPr>
      </w:pPr>
      <w:r w:rsidRPr="00144AEE">
        <w:rPr>
          <w:rFonts w:ascii="Arial" w:hAnsi="Arial" w:cs="Arial"/>
        </w:rPr>
        <w:br/>
        <w:t xml:space="preserve">Príloha č. 1 – </w:t>
      </w:r>
      <w:r w:rsidR="007D3B41" w:rsidRPr="007D3B41">
        <w:rPr>
          <w:rFonts w:ascii="Arial" w:hAnsi="Arial" w:cs="Arial"/>
        </w:rPr>
        <w:t xml:space="preserve">Špecifikácia </w:t>
      </w:r>
      <w:r w:rsidR="000B44AC">
        <w:rPr>
          <w:rFonts w:ascii="Arial" w:hAnsi="Arial" w:cs="Arial"/>
        </w:rPr>
        <w:t>P</w:t>
      </w:r>
      <w:r w:rsidR="00AF0539">
        <w:rPr>
          <w:rFonts w:ascii="Arial" w:hAnsi="Arial" w:cs="Arial"/>
        </w:rPr>
        <w:t xml:space="preserve">redmetu </w:t>
      </w:r>
      <w:r w:rsidR="00033B0F">
        <w:rPr>
          <w:rFonts w:ascii="Arial" w:hAnsi="Arial" w:cs="Arial"/>
        </w:rPr>
        <w:t>te</w:t>
      </w:r>
      <w:r w:rsidR="00291169">
        <w:rPr>
          <w:rFonts w:ascii="Arial" w:hAnsi="Arial" w:cs="Arial"/>
        </w:rPr>
        <w:t>j</w:t>
      </w:r>
      <w:r w:rsidR="00033B0F">
        <w:rPr>
          <w:rFonts w:ascii="Arial" w:hAnsi="Arial" w:cs="Arial"/>
        </w:rPr>
        <w:t xml:space="preserve">to </w:t>
      </w:r>
      <w:r w:rsidR="00AF0539">
        <w:rPr>
          <w:rFonts w:ascii="Arial" w:hAnsi="Arial" w:cs="Arial"/>
        </w:rPr>
        <w:t>zmluvy</w:t>
      </w:r>
      <w:r w:rsidR="00825B68">
        <w:rPr>
          <w:rFonts w:ascii="Arial" w:hAnsi="Arial" w:cs="Arial"/>
        </w:rPr>
        <w:t xml:space="preserve"> (zoznam </w:t>
      </w:r>
      <w:r w:rsidR="007D3B41" w:rsidRPr="007D3B41">
        <w:rPr>
          <w:rFonts w:ascii="Arial" w:hAnsi="Arial" w:cs="Arial"/>
        </w:rPr>
        <w:t xml:space="preserve">edukačných publikácií, </w:t>
      </w:r>
      <w:r w:rsidR="00E656BF">
        <w:rPr>
          <w:rFonts w:ascii="Arial" w:hAnsi="Arial" w:cs="Arial"/>
        </w:rPr>
        <w:t>množstvo, termín dodania,</w:t>
      </w:r>
      <w:r w:rsidR="00291169">
        <w:rPr>
          <w:rFonts w:ascii="Arial" w:hAnsi="Arial" w:cs="Arial"/>
        </w:rPr>
        <w:t xml:space="preserve"> </w:t>
      </w:r>
      <w:r w:rsidR="007D3B41" w:rsidRPr="007D3B41">
        <w:rPr>
          <w:rFonts w:ascii="Arial" w:hAnsi="Arial" w:cs="Arial"/>
        </w:rPr>
        <w:t>identifikačné údaje</w:t>
      </w:r>
      <w:r w:rsidR="00BD48C0">
        <w:rPr>
          <w:rFonts w:ascii="Arial" w:hAnsi="Arial" w:cs="Arial"/>
        </w:rPr>
        <w:t xml:space="preserve"> a oprávnené osoby</w:t>
      </w:r>
      <w:r w:rsidR="007D3B41" w:rsidRPr="007D3B41">
        <w:rPr>
          <w:rFonts w:ascii="Arial" w:hAnsi="Arial" w:cs="Arial"/>
        </w:rPr>
        <w:t xml:space="preserve"> Nadobúdateľov</w:t>
      </w:r>
      <w:r w:rsidR="00E656BF">
        <w:rPr>
          <w:rFonts w:ascii="Arial" w:hAnsi="Arial" w:cs="Arial"/>
        </w:rPr>
        <w:t>)</w:t>
      </w:r>
    </w:p>
    <w:p w14:paraId="03930CBA" w14:textId="30B68CC4" w:rsidR="008A2D84" w:rsidRPr="00574982" w:rsidRDefault="00A8515C" w:rsidP="00BF4A80">
      <w:pPr>
        <w:spacing w:after="0"/>
        <w:jc w:val="both"/>
        <w:rPr>
          <w:rFonts w:ascii="Arial" w:hAnsi="Arial" w:cs="Arial"/>
        </w:rPr>
      </w:pPr>
      <w:r w:rsidRPr="00144AEE">
        <w:rPr>
          <w:rFonts w:ascii="Arial" w:hAnsi="Arial" w:cs="Arial"/>
        </w:rPr>
        <w:t xml:space="preserve">Príloha č. 2 – Kalkulácia Ceny </w:t>
      </w:r>
    </w:p>
    <w:p w14:paraId="75C739E2" w14:textId="6A3E9B15" w:rsidR="00BF4A80" w:rsidRPr="00574982" w:rsidRDefault="00A8515C" w:rsidP="00BF4A80">
      <w:pPr>
        <w:spacing w:after="0"/>
        <w:jc w:val="both"/>
        <w:rPr>
          <w:rFonts w:ascii="Arial" w:hAnsi="Arial" w:cs="Arial"/>
        </w:rPr>
      </w:pPr>
      <w:r w:rsidRPr="47824F01">
        <w:rPr>
          <w:rFonts w:ascii="Arial" w:hAnsi="Arial" w:cs="Arial"/>
        </w:rPr>
        <w:t>Príloha č. 3 – Doklad(y) o zapísaní do registra partnerov verejného sektora u Dodávateľa a subdodávateľa/</w:t>
      </w:r>
      <w:proofErr w:type="spellStart"/>
      <w:r w:rsidRPr="47824F01">
        <w:rPr>
          <w:rFonts w:ascii="Arial" w:hAnsi="Arial" w:cs="Arial"/>
        </w:rPr>
        <w:t>ov</w:t>
      </w:r>
      <w:proofErr w:type="spellEnd"/>
      <w:r w:rsidRPr="47824F01">
        <w:rPr>
          <w:rFonts w:ascii="Arial" w:hAnsi="Arial" w:cs="Arial"/>
        </w:rPr>
        <w:t xml:space="preserve">, ak sa ich zápis v zmysle platného príslušného zákona vyžaduje. </w:t>
      </w:r>
      <w:r>
        <w:br/>
      </w:r>
      <w:r w:rsidRPr="47824F01">
        <w:rPr>
          <w:rFonts w:ascii="Arial" w:hAnsi="Arial" w:cs="Arial"/>
        </w:rPr>
        <w:t xml:space="preserve">Príloha č. </w:t>
      </w:r>
      <w:r w:rsidR="00020178" w:rsidRPr="47824F01">
        <w:rPr>
          <w:rFonts w:ascii="Arial" w:hAnsi="Arial" w:cs="Arial"/>
        </w:rPr>
        <w:t>4</w:t>
      </w:r>
      <w:r w:rsidRPr="47824F01">
        <w:rPr>
          <w:rFonts w:ascii="Arial" w:hAnsi="Arial" w:cs="Arial"/>
        </w:rPr>
        <w:t xml:space="preserve"> – Vzor Preberacieho protokolu  </w:t>
      </w:r>
    </w:p>
    <w:p w14:paraId="12DF1A85" w14:textId="77777777" w:rsidR="00B2363F" w:rsidRDefault="00B2363F" w:rsidP="00BF4A80">
      <w:pPr>
        <w:spacing w:after="0"/>
        <w:jc w:val="both"/>
        <w:rPr>
          <w:rFonts w:ascii="Arial" w:hAnsi="Arial" w:cs="Arial"/>
        </w:rPr>
      </w:pPr>
      <w:r w:rsidRPr="00095591">
        <w:rPr>
          <w:rFonts w:ascii="Arial" w:hAnsi="Arial" w:cs="Arial"/>
        </w:rPr>
        <w:t>Príloha č. 5 - Reklamačné konanie</w:t>
      </w:r>
      <w:r w:rsidRPr="00144AEE">
        <w:rPr>
          <w:rFonts w:ascii="Arial" w:hAnsi="Arial" w:cs="Arial"/>
        </w:rPr>
        <w:t xml:space="preserve"> </w:t>
      </w:r>
    </w:p>
    <w:p w14:paraId="74DDC0F3" w14:textId="3E48EC94" w:rsidR="00BF4A80" w:rsidRPr="00574982" w:rsidRDefault="00A8515C" w:rsidP="00BF4A80">
      <w:pPr>
        <w:spacing w:after="0"/>
        <w:jc w:val="both"/>
        <w:rPr>
          <w:rFonts w:ascii="Arial" w:hAnsi="Arial" w:cs="Arial"/>
        </w:rPr>
      </w:pPr>
      <w:r w:rsidRPr="00144AEE">
        <w:rPr>
          <w:rFonts w:ascii="Arial" w:hAnsi="Arial" w:cs="Arial"/>
        </w:rPr>
        <w:t xml:space="preserve">Príloha č. </w:t>
      </w:r>
      <w:r w:rsidR="00B2363F">
        <w:rPr>
          <w:rFonts w:ascii="Arial" w:hAnsi="Arial" w:cs="Arial"/>
        </w:rPr>
        <w:t>6</w:t>
      </w:r>
      <w:r w:rsidR="00B2363F" w:rsidRPr="00144AEE">
        <w:rPr>
          <w:rFonts w:ascii="Arial" w:hAnsi="Arial" w:cs="Arial"/>
        </w:rPr>
        <w:t xml:space="preserve"> </w:t>
      </w:r>
      <w:r w:rsidRPr="00144AEE">
        <w:rPr>
          <w:rFonts w:ascii="Arial" w:hAnsi="Arial" w:cs="Arial"/>
        </w:rPr>
        <w:t xml:space="preserve">– Protikorupčná doložka </w:t>
      </w:r>
    </w:p>
    <w:p w14:paraId="3B7990CA" w14:textId="785FA5C4" w:rsidR="00BF4A80" w:rsidRPr="00574982" w:rsidRDefault="00A8515C" w:rsidP="00BF4A80">
      <w:pPr>
        <w:spacing w:after="0"/>
        <w:jc w:val="both"/>
        <w:rPr>
          <w:rFonts w:ascii="Arial" w:hAnsi="Arial" w:cs="Arial"/>
        </w:rPr>
      </w:pPr>
      <w:r w:rsidRPr="00144AEE">
        <w:rPr>
          <w:rFonts w:ascii="Arial" w:hAnsi="Arial" w:cs="Arial"/>
        </w:rPr>
        <w:t xml:space="preserve">Príloha č. </w:t>
      </w:r>
      <w:r w:rsidR="00B2363F">
        <w:rPr>
          <w:rFonts w:ascii="Arial" w:hAnsi="Arial" w:cs="Arial"/>
        </w:rPr>
        <w:t>7</w:t>
      </w:r>
      <w:r w:rsidRPr="00144AEE">
        <w:rPr>
          <w:rFonts w:ascii="Arial" w:hAnsi="Arial" w:cs="Arial"/>
        </w:rPr>
        <w:t xml:space="preserve">– Zoznam subdodávateľov </w:t>
      </w:r>
    </w:p>
    <w:p w14:paraId="20196A84" w14:textId="68E2086B" w:rsidR="00722288" w:rsidRPr="00574982" w:rsidRDefault="00A8515C" w:rsidP="006F44AF">
      <w:pPr>
        <w:jc w:val="center"/>
        <w:rPr>
          <w:rFonts w:ascii="Arial" w:hAnsi="Arial" w:cs="Arial"/>
        </w:rPr>
      </w:pPr>
      <w:r w:rsidRPr="00144AEE">
        <w:rPr>
          <w:rFonts w:ascii="Arial" w:hAnsi="Arial" w:cs="Arial"/>
        </w:rPr>
        <w:br/>
        <w:t>1</w:t>
      </w:r>
      <w:r w:rsidR="008124E4">
        <w:rPr>
          <w:rFonts w:ascii="Arial" w:hAnsi="Arial" w:cs="Arial"/>
        </w:rPr>
        <w:t>0</w:t>
      </w:r>
      <w:r w:rsidRPr="00144AEE">
        <w:rPr>
          <w:rFonts w:ascii="Arial" w:hAnsi="Arial" w:cs="Arial"/>
        </w:rPr>
        <w:t>.</w:t>
      </w:r>
      <w:r w:rsidR="00722288">
        <w:rPr>
          <w:rFonts w:ascii="Arial" w:hAnsi="Arial" w:cs="Arial"/>
        </w:rPr>
        <w:t>7</w:t>
      </w:r>
    </w:p>
    <w:p w14:paraId="62591809" w14:textId="5CDF6FE5" w:rsidR="00BF4A80" w:rsidRPr="00574982" w:rsidRDefault="00A8515C" w:rsidP="008E560E">
      <w:pPr>
        <w:jc w:val="both"/>
        <w:rPr>
          <w:rFonts w:ascii="Arial" w:hAnsi="Arial" w:cs="Arial"/>
        </w:rPr>
      </w:pPr>
      <w:r w:rsidRPr="7AAFFC94">
        <w:rPr>
          <w:rFonts w:ascii="Arial" w:hAnsi="Arial" w:cs="Arial"/>
        </w:rPr>
        <w:t xml:space="preserve">Táto </w:t>
      </w:r>
      <w:r w:rsidR="00BD3F60">
        <w:rPr>
          <w:rFonts w:ascii="Arial" w:hAnsi="Arial" w:cs="Arial"/>
        </w:rPr>
        <w:t>Z</w:t>
      </w:r>
      <w:r w:rsidRPr="7AAFFC94">
        <w:rPr>
          <w:rFonts w:ascii="Arial" w:hAnsi="Arial" w:cs="Arial"/>
        </w:rPr>
        <w:t xml:space="preserve">mluva je vyhotovená v 5 originálnych rovnopisoch, pričom 4 rovnopisy obdrží </w:t>
      </w:r>
      <w:r w:rsidR="6635B7A1" w:rsidRPr="7AAFFC94">
        <w:rPr>
          <w:rFonts w:ascii="Arial" w:hAnsi="Arial" w:cs="Arial"/>
        </w:rPr>
        <w:t>Objednávateľ</w:t>
      </w:r>
      <w:r w:rsidRPr="7AAFFC94">
        <w:rPr>
          <w:rFonts w:ascii="Arial" w:hAnsi="Arial" w:cs="Arial"/>
        </w:rPr>
        <w:t xml:space="preserve"> a 1 rovnopis obdrží Dodávateľ.</w:t>
      </w:r>
    </w:p>
    <w:p w14:paraId="7561FF4C" w14:textId="7908592A" w:rsidR="002D48AF" w:rsidRPr="00574982" w:rsidRDefault="00A8515C" w:rsidP="002D48AF">
      <w:pPr>
        <w:jc w:val="center"/>
        <w:rPr>
          <w:rFonts w:ascii="Arial" w:hAnsi="Arial" w:cs="Arial"/>
        </w:rPr>
      </w:pPr>
      <w:r w:rsidRPr="00144AEE">
        <w:rPr>
          <w:rFonts w:ascii="Arial" w:hAnsi="Arial" w:cs="Arial"/>
        </w:rPr>
        <w:t>1</w:t>
      </w:r>
      <w:r w:rsidR="008124E4">
        <w:rPr>
          <w:rFonts w:ascii="Arial" w:hAnsi="Arial" w:cs="Arial"/>
        </w:rPr>
        <w:t>0</w:t>
      </w:r>
      <w:r w:rsidRPr="00144AEE">
        <w:rPr>
          <w:rFonts w:ascii="Arial" w:hAnsi="Arial" w:cs="Arial"/>
        </w:rPr>
        <w:t>.</w:t>
      </w:r>
      <w:r w:rsidR="00722288">
        <w:rPr>
          <w:rFonts w:ascii="Arial" w:hAnsi="Arial" w:cs="Arial"/>
        </w:rPr>
        <w:t>8</w:t>
      </w:r>
    </w:p>
    <w:p w14:paraId="5D4D15BB" w14:textId="7DDADF14" w:rsidR="00475712" w:rsidRDefault="00BF4A80" w:rsidP="002D48AF">
      <w:pPr>
        <w:spacing w:after="0"/>
        <w:jc w:val="both"/>
        <w:rPr>
          <w:rFonts w:ascii="Arial" w:hAnsi="Arial" w:cs="Arial"/>
        </w:rPr>
      </w:pPr>
      <w:r w:rsidRPr="00574982">
        <w:rPr>
          <w:rFonts w:ascii="Arial" w:hAnsi="Arial" w:cs="Arial"/>
        </w:rPr>
        <w:t>Z</w:t>
      </w:r>
      <w:r w:rsidR="00A8515C" w:rsidRPr="00144AEE">
        <w:rPr>
          <w:rFonts w:ascii="Arial" w:hAnsi="Arial" w:cs="Arial"/>
        </w:rPr>
        <w:t xml:space="preserve">mluvné strany vyhlasujú, že </w:t>
      </w:r>
      <w:r w:rsidR="00BD3F60">
        <w:rPr>
          <w:rFonts w:ascii="Arial" w:hAnsi="Arial" w:cs="Arial"/>
        </w:rPr>
        <w:t>táto Z</w:t>
      </w:r>
      <w:r w:rsidR="00A8515C" w:rsidRPr="00144AEE">
        <w:rPr>
          <w:rFonts w:ascii="Arial" w:hAnsi="Arial" w:cs="Arial"/>
        </w:rPr>
        <w:t>mluva bola uzatvorená slobodne a vážne po</w:t>
      </w:r>
      <w:r w:rsidR="00D75267">
        <w:rPr>
          <w:rFonts w:ascii="Arial" w:hAnsi="Arial" w:cs="Arial"/>
        </w:rPr>
        <w:t> </w:t>
      </w:r>
      <w:r w:rsidR="00A8515C" w:rsidRPr="00144AEE">
        <w:rPr>
          <w:rFonts w:ascii="Arial" w:hAnsi="Arial" w:cs="Arial"/>
        </w:rPr>
        <w:t>vzájomnej dohode.</w:t>
      </w:r>
    </w:p>
    <w:p w14:paraId="43A3F814" w14:textId="2CDCCB9D" w:rsidR="002D48AF" w:rsidRPr="00574982" w:rsidRDefault="002D48AF" w:rsidP="002D48AF">
      <w:pPr>
        <w:spacing w:after="0"/>
        <w:jc w:val="both"/>
        <w:rPr>
          <w:rFonts w:ascii="Arial" w:hAnsi="Arial" w:cs="Arial"/>
        </w:rPr>
      </w:pPr>
    </w:p>
    <w:p w14:paraId="23951577" w14:textId="65382F9D" w:rsidR="002D48AF" w:rsidRDefault="00E43075" w:rsidP="002D48AF">
      <w:pPr>
        <w:spacing w:after="0"/>
        <w:jc w:val="center"/>
        <w:rPr>
          <w:rFonts w:ascii="Arial" w:hAnsi="Arial" w:cs="Arial"/>
        </w:rPr>
      </w:pPr>
      <w:r>
        <w:rPr>
          <w:rFonts w:ascii="Arial" w:hAnsi="Arial" w:cs="Arial"/>
        </w:rPr>
        <w:t>1</w:t>
      </w:r>
      <w:r w:rsidR="008124E4">
        <w:rPr>
          <w:rFonts w:ascii="Arial" w:hAnsi="Arial" w:cs="Arial"/>
        </w:rPr>
        <w:t>0</w:t>
      </w:r>
      <w:r w:rsidR="00A8515C" w:rsidRPr="00144AEE">
        <w:rPr>
          <w:rFonts w:ascii="Arial" w:hAnsi="Arial" w:cs="Arial"/>
        </w:rPr>
        <w:t>.</w:t>
      </w:r>
      <w:r w:rsidR="00722288">
        <w:rPr>
          <w:rFonts w:ascii="Arial" w:hAnsi="Arial" w:cs="Arial"/>
        </w:rPr>
        <w:t>9</w:t>
      </w:r>
    </w:p>
    <w:p w14:paraId="254C6249" w14:textId="77777777" w:rsidR="00475712" w:rsidRPr="00574982" w:rsidRDefault="00475712" w:rsidP="002D48AF">
      <w:pPr>
        <w:spacing w:after="0"/>
        <w:jc w:val="center"/>
        <w:rPr>
          <w:rFonts w:ascii="Arial" w:hAnsi="Arial" w:cs="Arial"/>
        </w:rPr>
      </w:pPr>
    </w:p>
    <w:p w14:paraId="17FE82B5" w14:textId="6393BF81" w:rsidR="00032CCB" w:rsidRPr="00032CCB" w:rsidRDefault="00A8515C" w:rsidP="00032CCB">
      <w:pPr>
        <w:jc w:val="both"/>
        <w:rPr>
          <w:rFonts w:ascii="Arial" w:hAnsi="Arial" w:cs="Arial"/>
        </w:rPr>
      </w:pPr>
      <w:r w:rsidRPr="3B10D6AB">
        <w:rPr>
          <w:rFonts w:ascii="Arial" w:hAnsi="Arial" w:cs="Arial"/>
        </w:rPr>
        <w:t xml:space="preserve">Zmluvné strany vyhlasujú, že ich spôsobilosť a voľnosť uzatvoriť túto </w:t>
      </w:r>
      <w:r w:rsidR="00BD3F60" w:rsidRPr="3B10D6AB">
        <w:rPr>
          <w:rFonts w:ascii="Arial" w:hAnsi="Arial" w:cs="Arial"/>
        </w:rPr>
        <w:t>Z</w:t>
      </w:r>
      <w:r w:rsidRPr="3B10D6AB">
        <w:rPr>
          <w:rFonts w:ascii="Arial" w:hAnsi="Arial" w:cs="Arial"/>
        </w:rPr>
        <w:t>mluvu, ako aj</w:t>
      </w:r>
      <w:r w:rsidR="001218D3" w:rsidRPr="3B10D6AB">
        <w:rPr>
          <w:rFonts w:ascii="Arial" w:hAnsi="Arial" w:cs="Arial"/>
        </w:rPr>
        <w:t> </w:t>
      </w:r>
      <w:r w:rsidRPr="3B10D6AB">
        <w:rPr>
          <w:rFonts w:ascii="Arial" w:hAnsi="Arial" w:cs="Arial"/>
        </w:rPr>
        <w:t xml:space="preserve">spôsobilosť k súvisiacim právnym úkonom nie je žiadnym spôsobom obmedzená alebo </w:t>
      </w:r>
      <w:r>
        <w:br/>
      </w:r>
      <w:r w:rsidRPr="3B10D6AB">
        <w:rPr>
          <w:rFonts w:ascii="Arial" w:hAnsi="Arial" w:cs="Arial"/>
        </w:rPr>
        <w:t xml:space="preserve">vylúčená a zároveň vyhlasujú, že si túto </w:t>
      </w:r>
      <w:r w:rsidR="00BD3F60" w:rsidRPr="3B10D6AB">
        <w:rPr>
          <w:rFonts w:ascii="Arial" w:hAnsi="Arial" w:cs="Arial"/>
        </w:rPr>
        <w:t>Z</w:t>
      </w:r>
      <w:r w:rsidRPr="3B10D6AB">
        <w:rPr>
          <w:rFonts w:ascii="Arial" w:hAnsi="Arial" w:cs="Arial"/>
        </w:rPr>
        <w:t xml:space="preserve">mluvu pre jej podpisom riadne a dôsledne </w:t>
      </w:r>
      <w:r>
        <w:br/>
      </w:r>
      <w:r w:rsidRPr="3B10D6AB">
        <w:rPr>
          <w:rFonts w:ascii="Arial" w:hAnsi="Arial" w:cs="Arial"/>
        </w:rPr>
        <w:t>prečítali, jej obsah je pre nich dostatočne určitý a zrozumiteľný a na znak súhlasu ju</w:t>
      </w:r>
      <w:r w:rsidR="00D75267" w:rsidRPr="3B10D6AB">
        <w:rPr>
          <w:rFonts w:ascii="Arial" w:hAnsi="Arial" w:cs="Arial"/>
        </w:rPr>
        <w:t> </w:t>
      </w:r>
      <w:r w:rsidRPr="3B10D6AB">
        <w:rPr>
          <w:rFonts w:ascii="Arial" w:hAnsi="Arial" w:cs="Arial"/>
        </w:rPr>
        <w:t>podpisujú.</w:t>
      </w:r>
      <w:r>
        <w:br/>
      </w:r>
      <w:r w:rsidRPr="3B10D6AB">
        <w:rPr>
          <w:rFonts w:ascii="Arial" w:hAnsi="Arial" w:cs="Arial"/>
        </w:rPr>
        <w:t xml:space="preserve"> </w:t>
      </w:r>
      <w:r>
        <w:br/>
      </w:r>
      <w:r w:rsidR="00032CCB" w:rsidRPr="3B10D6AB">
        <w:rPr>
          <w:rFonts w:ascii="Arial" w:hAnsi="Arial" w:cs="Arial"/>
          <w:highlight w:val="yellow"/>
        </w:rPr>
        <w:t>V Bratislave,</w:t>
      </w:r>
      <w:r w:rsidR="00032CCB" w:rsidRPr="3B10D6AB">
        <w:rPr>
          <w:rFonts w:ascii="Arial" w:hAnsi="Arial" w:cs="Arial"/>
        </w:rPr>
        <w:t xml:space="preserve"> dňa ...................</w:t>
      </w:r>
      <w:r>
        <w:tab/>
      </w:r>
      <w:r>
        <w:tab/>
      </w:r>
      <w:r>
        <w:tab/>
      </w:r>
      <w:r>
        <w:tab/>
      </w:r>
      <w:r w:rsidR="00032CCB" w:rsidRPr="3B10D6AB">
        <w:rPr>
          <w:rFonts w:ascii="Arial" w:hAnsi="Arial" w:cs="Arial"/>
          <w:highlight w:val="yellow"/>
        </w:rPr>
        <w:t>V</w:t>
      </w:r>
      <w:r w:rsidR="00DD4015" w:rsidRPr="3B10D6AB">
        <w:rPr>
          <w:rFonts w:ascii="Arial" w:hAnsi="Arial" w:cs="Arial"/>
          <w:highlight w:val="yellow"/>
        </w:rPr>
        <w:t> .....</w:t>
      </w:r>
      <w:r w:rsidR="00032CCB" w:rsidRPr="3B10D6AB">
        <w:rPr>
          <w:rFonts w:ascii="Arial" w:hAnsi="Arial" w:cs="Arial"/>
          <w:highlight w:val="yellow"/>
        </w:rPr>
        <w:t>,</w:t>
      </w:r>
      <w:r w:rsidR="00032CCB" w:rsidRPr="3B10D6AB">
        <w:rPr>
          <w:rFonts w:ascii="Arial" w:hAnsi="Arial" w:cs="Arial"/>
        </w:rPr>
        <w:t xml:space="preserve"> dňa ...................</w:t>
      </w:r>
    </w:p>
    <w:p w14:paraId="19E92163" w14:textId="77777777" w:rsidR="00032CCB" w:rsidRPr="00032CCB" w:rsidRDefault="00032CCB" w:rsidP="00032CCB">
      <w:pPr>
        <w:jc w:val="both"/>
        <w:rPr>
          <w:rFonts w:ascii="Arial" w:hAnsi="Arial" w:cs="Arial"/>
        </w:rPr>
      </w:pPr>
    </w:p>
    <w:p w14:paraId="1FB29F52" w14:textId="77777777" w:rsidR="00032CCB" w:rsidRPr="00032CCB" w:rsidRDefault="00032CCB" w:rsidP="00032CCB">
      <w:pPr>
        <w:jc w:val="both"/>
        <w:rPr>
          <w:rFonts w:ascii="Arial" w:hAnsi="Arial" w:cs="Arial"/>
        </w:rPr>
      </w:pPr>
      <w:r w:rsidRPr="00032CCB">
        <w:rPr>
          <w:rFonts w:ascii="Arial" w:hAnsi="Arial" w:cs="Arial"/>
        </w:rPr>
        <w:t>......................................</w:t>
      </w:r>
      <w:r w:rsidRPr="00032CCB">
        <w:rPr>
          <w:rFonts w:ascii="Arial" w:hAnsi="Arial" w:cs="Arial"/>
        </w:rPr>
        <w:tab/>
      </w:r>
      <w:r w:rsidRPr="00032CCB">
        <w:rPr>
          <w:rFonts w:ascii="Arial" w:hAnsi="Arial" w:cs="Arial"/>
        </w:rPr>
        <w:tab/>
      </w:r>
      <w:r w:rsidRPr="00032CCB">
        <w:rPr>
          <w:rFonts w:ascii="Arial" w:hAnsi="Arial" w:cs="Arial"/>
        </w:rPr>
        <w:tab/>
      </w:r>
      <w:r w:rsidRPr="00032CCB">
        <w:rPr>
          <w:rFonts w:ascii="Arial" w:hAnsi="Arial" w:cs="Arial"/>
        </w:rPr>
        <w:tab/>
      </w:r>
      <w:r w:rsidRPr="00032CCB">
        <w:rPr>
          <w:rFonts w:ascii="Arial" w:hAnsi="Arial" w:cs="Arial"/>
        </w:rPr>
        <w:tab/>
        <w:t>......................................</w:t>
      </w:r>
    </w:p>
    <w:p w14:paraId="2296C3CA" w14:textId="3C248E1D" w:rsidR="00032CCB" w:rsidRDefault="00032CCB" w:rsidP="00032CCB">
      <w:pPr>
        <w:jc w:val="both"/>
        <w:rPr>
          <w:rFonts w:ascii="Arial" w:hAnsi="Arial" w:cs="Arial"/>
        </w:rPr>
      </w:pPr>
      <w:r w:rsidRPr="7AAFFC94">
        <w:rPr>
          <w:rFonts w:ascii="Arial" w:hAnsi="Arial" w:cs="Arial"/>
        </w:rPr>
        <w:t>Dodávateľ</w:t>
      </w:r>
      <w:r>
        <w:tab/>
      </w:r>
      <w:r>
        <w:tab/>
      </w:r>
      <w:r>
        <w:tab/>
      </w:r>
      <w:r>
        <w:tab/>
      </w:r>
      <w:r>
        <w:tab/>
      </w:r>
      <w:r>
        <w:tab/>
      </w:r>
      <w:r>
        <w:tab/>
      </w:r>
      <w:r w:rsidR="6635B7A1" w:rsidRPr="7AAFFC94">
        <w:rPr>
          <w:rFonts w:ascii="Arial" w:hAnsi="Arial" w:cs="Arial"/>
        </w:rPr>
        <w:t>Objednávateľ</w:t>
      </w:r>
    </w:p>
    <w:p w14:paraId="0AC0639E" w14:textId="77777777" w:rsidR="00F04694" w:rsidRDefault="00F04694" w:rsidP="00032CCB">
      <w:pPr>
        <w:jc w:val="both"/>
        <w:rPr>
          <w:rFonts w:ascii="Arial" w:hAnsi="Arial" w:cs="Arial"/>
        </w:rPr>
      </w:pPr>
    </w:p>
    <w:p w14:paraId="741605CC" w14:textId="77777777" w:rsidR="00BD48C0" w:rsidRDefault="00BD48C0" w:rsidP="00032CCB">
      <w:pPr>
        <w:jc w:val="both"/>
        <w:rPr>
          <w:rFonts w:ascii="Arial" w:hAnsi="Arial" w:cs="Arial"/>
        </w:rPr>
      </w:pPr>
    </w:p>
    <w:p w14:paraId="127452BF" w14:textId="77777777" w:rsidR="00BD48C0" w:rsidRDefault="00BD48C0" w:rsidP="00032CCB">
      <w:pPr>
        <w:jc w:val="both"/>
        <w:rPr>
          <w:rFonts w:ascii="Arial" w:hAnsi="Arial" w:cs="Arial"/>
        </w:rPr>
      </w:pPr>
    </w:p>
    <w:p w14:paraId="706F4B11" w14:textId="50F830EC" w:rsidR="00722288" w:rsidRDefault="00A8515C" w:rsidP="00D75267">
      <w:pPr>
        <w:jc w:val="both"/>
        <w:rPr>
          <w:rFonts w:ascii="Arial" w:hAnsi="Arial" w:cs="Arial"/>
        </w:rPr>
      </w:pPr>
      <w:r w:rsidRPr="00144AEE">
        <w:rPr>
          <w:rFonts w:ascii="Arial" w:hAnsi="Arial" w:cs="Arial"/>
        </w:rPr>
        <w:t>Príloha č. 1</w:t>
      </w:r>
      <w:r w:rsidR="008277B5">
        <w:rPr>
          <w:rFonts w:ascii="Arial" w:hAnsi="Arial" w:cs="Arial"/>
        </w:rPr>
        <w:t xml:space="preserve"> tejto Zmluvy</w:t>
      </w:r>
      <w:r w:rsidRPr="00144AEE">
        <w:rPr>
          <w:rFonts w:ascii="Arial" w:hAnsi="Arial" w:cs="Arial"/>
        </w:rPr>
        <w:t xml:space="preserve"> – Špecifikácia </w:t>
      </w:r>
      <w:r w:rsidR="00020178" w:rsidRPr="00574982">
        <w:rPr>
          <w:rFonts w:ascii="Arial" w:hAnsi="Arial" w:cs="Arial"/>
        </w:rPr>
        <w:t>edukačn</w:t>
      </w:r>
      <w:r w:rsidR="00020178">
        <w:rPr>
          <w:rFonts w:ascii="Arial" w:hAnsi="Arial" w:cs="Arial"/>
        </w:rPr>
        <w:t>ých</w:t>
      </w:r>
      <w:r w:rsidR="00020178" w:rsidRPr="00574982">
        <w:rPr>
          <w:rFonts w:ascii="Arial" w:hAnsi="Arial" w:cs="Arial"/>
        </w:rPr>
        <w:t xml:space="preserve"> publikáci</w:t>
      </w:r>
      <w:r w:rsidR="00020178">
        <w:rPr>
          <w:rFonts w:ascii="Arial" w:hAnsi="Arial" w:cs="Arial"/>
        </w:rPr>
        <w:t>í</w:t>
      </w:r>
      <w:r w:rsidR="005C272C">
        <w:rPr>
          <w:rFonts w:ascii="Arial" w:hAnsi="Arial" w:cs="Arial"/>
        </w:rPr>
        <w:t>, ident</w:t>
      </w:r>
      <w:r w:rsidR="009C7E6E">
        <w:rPr>
          <w:rFonts w:ascii="Arial" w:hAnsi="Arial" w:cs="Arial"/>
        </w:rPr>
        <w:t>i</w:t>
      </w:r>
      <w:r w:rsidR="005C272C">
        <w:rPr>
          <w:rFonts w:ascii="Arial" w:hAnsi="Arial" w:cs="Arial"/>
        </w:rPr>
        <w:t>f</w:t>
      </w:r>
      <w:r w:rsidR="009C7E6E">
        <w:rPr>
          <w:rFonts w:ascii="Arial" w:hAnsi="Arial" w:cs="Arial"/>
        </w:rPr>
        <w:t>i</w:t>
      </w:r>
      <w:r w:rsidR="005C272C">
        <w:rPr>
          <w:rFonts w:ascii="Arial" w:hAnsi="Arial" w:cs="Arial"/>
        </w:rPr>
        <w:t xml:space="preserve">kačné </w:t>
      </w:r>
      <w:r w:rsidR="009C7E6E">
        <w:rPr>
          <w:rFonts w:ascii="Arial" w:hAnsi="Arial" w:cs="Arial"/>
        </w:rPr>
        <w:t>údaje Nadobúdateľov</w:t>
      </w:r>
      <w:r w:rsidR="00E5569D" w:rsidRPr="00E5569D">
        <w:rPr>
          <w:rFonts w:ascii="Arial" w:hAnsi="Arial" w:cs="Arial"/>
        </w:rPr>
        <w:t>(zoznam edukačných publikácií, množstvo, termín dodania,</w:t>
      </w:r>
      <w:r w:rsidR="00722288">
        <w:rPr>
          <w:rFonts w:ascii="Arial" w:hAnsi="Arial" w:cs="Arial"/>
        </w:rPr>
        <w:t xml:space="preserve"> </w:t>
      </w:r>
      <w:r w:rsidR="00BD48C0" w:rsidRPr="007D3B41">
        <w:rPr>
          <w:rFonts w:ascii="Arial" w:hAnsi="Arial" w:cs="Arial"/>
        </w:rPr>
        <w:t>identifikačné údaje</w:t>
      </w:r>
      <w:r w:rsidR="00BD48C0">
        <w:rPr>
          <w:rFonts w:ascii="Arial" w:hAnsi="Arial" w:cs="Arial"/>
        </w:rPr>
        <w:t xml:space="preserve"> a oprávnené osoby</w:t>
      </w:r>
      <w:r w:rsidR="00BD48C0" w:rsidRPr="007D3B41">
        <w:rPr>
          <w:rFonts w:ascii="Arial" w:hAnsi="Arial" w:cs="Arial"/>
        </w:rPr>
        <w:t xml:space="preserve"> Nadobúdateľov</w:t>
      </w:r>
      <w:r w:rsidR="00BD48C0">
        <w:rPr>
          <w:rFonts w:ascii="Arial" w:hAnsi="Arial" w:cs="Arial"/>
        </w:rPr>
        <w:t>)</w:t>
      </w:r>
    </w:p>
    <w:p w14:paraId="42412C10" w14:textId="62F1C715" w:rsidR="004819DA" w:rsidRDefault="003575CD" w:rsidP="00D75267">
      <w:pPr>
        <w:jc w:val="both"/>
        <w:rPr>
          <w:rFonts w:ascii="Arial" w:hAnsi="Arial" w:cs="Arial"/>
        </w:rPr>
      </w:pPr>
      <w:r>
        <w:rPr>
          <w:rFonts w:ascii="Arial" w:hAnsi="Arial" w:cs="Arial"/>
        </w:rP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r w:rsidR="00A8515C" w:rsidRPr="00144AEE">
        <w:rPr>
          <w:rFonts w:ascii="Arial" w:hAnsi="Arial" w:cs="Arial"/>
        </w:rPr>
        <w:br/>
        <w:t xml:space="preserve"> </w:t>
      </w:r>
    </w:p>
    <w:p w14:paraId="27DCBC6C" w14:textId="77777777" w:rsidR="004819DA" w:rsidRDefault="004819DA" w:rsidP="00E054ED">
      <w:pPr>
        <w:rPr>
          <w:rFonts w:ascii="Arial" w:hAnsi="Arial" w:cs="Arial"/>
        </w:rPr>
      </w:pPr>
    </w:p>
    <w:p w14:paraId="482ACCD0" w14:textId="77777777" w:rsidR="004819DA" w:rsidRDefault="004819DA" w:rsidP="00E054ED">
      <w:pPr>
        <w:rPr>
          <w:rFonts w:ascii="Arial" w:hAnsi="Arial" w:cs="Arial"/>
        </w:rPr>
      </w:pPr>
    </w:p>
    <w:p w14:paraId="76BB38DB" w14:textId="77777777" w:rsidR="004819DA" w:rsidRDefault="004819DA" w:rsidP="00E054ED">
      <w:pPr>
        <w:rPr>
          <w:rFonts w:ascii="Arial" w:hAnsi="Arial" w:cs="Arial"/>
        </w:rPr>
      </w:pPr>
    </w:p>
    <w:p w14:paraId="027680CB" w14:textId="77777777" w:rsidR="004819DA" w:rsidRDefault="004819DA" w:rsidP="00E054ED">
      <w:pPr>
        <w:rPr>
          <w:rFonts w:ascii="Arial" w:hAnsi="Arial" w:cs="Arial"/>
        </w:rPr>
      </w:pPr>
    </w:p>
    <w:p w14:paraId="4BE13F83" w14:textId="77777777" w:rsidR="004819DA" w:rsidRDefault="004819DA" w:rsidP="00E054ED">
      <w:pPr>
        <w:rPr>
          <w:rFonts w:ascii="Arial" w:hAnsi="Arial" w:cs="Arial"/>
        </w:rPr>
      </w:pPr>
    </w:p>
    <w:p w14:paraId="30B56370" w14:textId="77777777" w:rsidR="004819DA" w:rsidRDefault="004819DA" w:rsidP="00E054ED">
      <w:pPr>
        <w:rPr>
          <w:rFonts w:ascii="Arial" w:hAnsi="Arial" w:cs="Arial"/>
        </w:rPr>
      </w:pPr>
    </w:p>
    <w:p w14:paraId="0C380813" w14:textId="24446FCD" w:rsidR="00E91FA1" w:rsidRPr="00020178" w:rsidRDefault="00A8515C" w:rsidP="00E054ED">
      <w:pPr>
        <w:rPr>
          <w:rFonts w:ascii="Arial" w:hAnsi="Arial" w:cs="Arial"/>
        </w:rPr>
      </w:pPr>
      <w:r w:rsidRPr="00144AEE">
        <w:rPr>
          <w:rFonts w:ascii="Arial" w:hAnsi="Arial" w:cs="Arial"/>
        </w:rPr>
        <w:t>Príloha č. 2</w:t>
      </w:r>
      <w:r w:rsidR="008277B5">
        <w:rPr>
          <w:rFonts w:ascii="Arial" w:hAnsi="Arial" w:cs="Arial"/>
        </w:rPr>
        <w:t xml:space="preserve"> tejto Zmluvy</w:t>
      </w:r>
      <w:r w:rsidRPr="00144AEE">
        <w:rPr>
          <w:rFonts w:ascii="Arial" w:hAnsi="Arial" w:cs="Arial"/>
        </w:rPr>
        <w:t xml:space="preserve"> – Kalkulácia Ceny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p>
    <w:p w14:paraId="6CE11BD0" w14:textId="77777777" w:rsidR="00020178" w:rsidRPr="00020178" w:rsidRDefault="00A8515C">
      <w:pPr>
        <w:rPr>
          <w:rFonts w:ascii="Arial" w:hAnsi="Arial" w:cs="Arial"/>
        </w:rPr>
      </w:pPr>
      <w:r w:rsidRPr="00144AEE">
        <w:rPr>
          <w:rFonts w:ascii="Arial" w:hAnsi="Arial" w:cs="Arial"/>
        </w:rPr>
        <w:br/>
        <w:t xml:space="preserve"> </w:t>
      </w:r>
    </w:p>
    <w:p w14:paraId="186693D6" w14:textId="77777777" w:rsidR="00020178" w:rsidRDefault="00020178">
      <w:pPr>
        <w:rPr>
          <w:rFonts w:ascii="Arial" w:hAnsi="Arial" w:cs="Arial"/>
        </w:rPr>
      </w:pPr>
    </w:p>
    <w:p w14:paraId="72305CFE" w14:textId="77777777" w:rsidR="006F44AF" w:rsidRDefault="006F44AF" w:rsidP="00020178">
      <w:pPr>
        <w:jc w:val="both"/>
        <w:rPr>
          <w:rFonts w:ascii="Arial" w:hAnsi="Arial" w:cs="Arial"/>
        </w:rPr>
      </w:pPr>
    </w:p>
    <w:p w14:paraId="5C9A82B0" w14:textId="780CCB7D" w:rsidR="00036C75" w:rsidRPr="00144AEE" w:rsidRDefault="00A8515C" w:rsidP="00020178">
      <w:pPr>
        <w:jc w:val="both"/>
        <w:rPr>
          <w:rFonts w:ascii="Arial" w:hAnsi="Arial" w:cs="Arial"/>
        </w:rPr>
      </w:pPr>
      <w:r w:rsidRPr="35CF9EB3">
        <w:rPr>
          <w:rFonts w:ascii="Arial" w:hAnsi="Arial" w:cs="Arial"/>
        </w:rPr>
        <w:t xml:space="preserve">Príloha č. 3 </w:t>
      </w:r>
      <w:r w:rsidR="006E32EE">
        <w:rPr>
          <w:rFonts w:ascii="Arial" w:hAnsi="Arial" w:cs="Arial"/>
        </w:rPr>
        <w:t>tejto Zmluvy</w:t>
      </w:r>
      <w:r w:rsidRPr="35CF9EB3">
        <w:rPr>
          <w:rFonts w:ascii="Arial" w:hAnsi="Arial" w:cs="Arial"/>
        </w:rPr>
        <w:t>– Doklad(y) o zapísaní do registra partnerov verejného sektora u</w:t>
      </w:r>
      <w:r w:rsidR="00722288">
        <w:rPr>
          <w:rFonts w:ascii="Arial" w:hAnsi="Arial" w:cs="Arial"/>
        </w:rPr>
        <w:t> </w:t>
      </w:r>
      <w:r w:rsidRPr="35CF9EB3">
        <w:rPr>
          <w:rFonts w:ascii="Arial" w:hAnsi="Arial" w:cs="Arial"/>
        </w:rPr>
        <w:t>Dodávateľa a subdodávateľa/</w:t>
      </w:r>
      <w:proofErr w:type="spellStart"/>
      <w:r w:rsidRPr="35CF9EB3">
        <w:rPr>
          <w:rFonts w:ascii="Arial" w:hAnsi="Arial" w:cs="Arial"/>
        </w:rPr>
        <w:t>ov</w:t>
      </w:r>
      <w:proofErr w:type="spellEnd"/>
      <w:r w:rsidRPr="35CF9EB3">
        <w:rPr>
          <w:rFonts w:ascii="Arial" w:hAnsi="Arial" w:cs="Arial"/>
        </w:rPr>
        <w:t xml:space="preserve">, ak sa ich zápis v zmysle platného príslušného zákona vyžaduje. </w:t>
      </w:r>
      <w:r>
        <w:br/>
      </w:r>
      <w:r w:rsidRPr="00144AEE">
        <w:rPr>
          <w:rFonts w:ascii="Arial" w:hAnsi="Arial" w:cs="Arial"/>
        </w:rP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r>
    </w:p>
    <w:p w14:paraId="2E948636" w14:textId="46840A94" w:rsidR="00036C75" w:rsidRPr="00144AEE" w:rsidRDefault="00A8515C">
      <w:pPr>
        <w:rPr>
          <w:rFonts w:ascii="Arial" w:hAnsi="Arial" w:cs="Arial"/>
        </w:rPr>
      </w:pP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t xml:space="preserve"> </w:t>
      </w:r>
      <w:r w:rsidRPr="00144AEE">
        <w:rPr>
          <w:rFonts w:ascii="Arial" w:hAnsi="Arial" w:cs="Arial"/>
        </w:rPr>
        <w:br/>
      </w:r>
    </w:p>
    <w:p w14:paraId="7F6B6983" w14:textId="77777777" w:rsidR="00020178" w:rsidRDefault="00A8515C" w:rsidP="00CF51BE">
      <w:pPr>
        <w:rPr>
          <w:rFonts w:ascii="Arial" w:hAnsi="Arial" w:cs="Arial"/>
        </w:rPr>
      </w:pPr>
      <w:r w:rsidRPr="00144AEE">
        <w:rPr>
          <w:rFonts w:ascii="Arial" w:hAnsi="Arial" w:cs="Arial"/>
        </w:rPr>
        <w:br/>
        <w:t xml:space="preserve"> </w:t>
      </w:r>
    </w:p>
    <w:p w14:paraId="7EEB32DD" w14:textId="77777777" w:rsidR="00020178" w:rsidRDefault="00020178" w:rsidP="00CF51BE">
      <w:pPr>
        <w:rPr>
          <w:rFonts w:ascii="Arial" w:hAnsi="Arial" w:cs="Arial"/>
        </w:rPr>
      </w:pPr>
    </w:p>
    <w:p w14:paraId="6AF46039" w14:textId="77777777" w:rsidR="00020178" w:rsidRDefault="00020178" w:rsidP="00CF51BE">
      <w:pPr>
        <w:rPr>
          <w:rFonts w:ascii="Arial" w:hAnsi="Arial" w:cs="Arial"/>
        </w:rPr>
      </w:pPr>
    </w:p>
    <w:p w14:paraId="264480BD" w14:textId="77777777" w:rsidR="00020178" w:rsidRDefault="00020178" w:rsidP="00CF51BE">
      <w:pPr>
        <w:rPr>
          <w:rFonts w:ascii="Arial" w:hAnsi="Arial" w:cs="Arial"/>
        </w:rPr>
      </w:pPr>
    </w:p>
    <w:p w14:paraId="32DA2833" w14:textId="77777777" w:rsidR="00020178" w:rsidRDefault="00020178" w:rsidP="00CF51BE">
      <w:pPr>
        <w:rPr>
          <w:rFonts w:ascii="Arial" w:hAnsi="Arial" w:cs="Arial"/>
        </w:rPr>
      </w:pPr>
    </w:p>
    <w:p w14:paraId="50F2773E" w14:textId="77777777" w:rsidR="00020178" w:rsidRDefault="00020178" w:rsidP="00CF51BE">
      <w:pPr>
        <w:rPr>
          <w:rFonts w:ascii="Arial" w:hAnsi="Arial" w:cs="Arial"/>
        </w:rPr>
      </w:pPr>
    </w:p>
    <w:p w14:paraId="15B53914" w14:textId="77777777" w:rsidR="00020178" w:rsidRDefault="00020178" w:rsidP="00CF51BE">
      <w:pPr>
        <w:rPr>
          <w:rFonts w:ascii="Arial" w:hAnsi="Arial" w:cs="Arial"/>
        </w:rPr>
      </w:pPr>
    </w:p>
    <w:p w14:paraId="24BB5DC3" w14:textId="77777777" w:rsidR="00020178" w:rsidRDefault="00020178" w:rsidP="00CF51BE">
      <w:pPr>
        <w:rPr>
          <w:rFonts w:ascii="Arial" w:hAnsi="Arial" w:cs="Arial"/>
        </w:rPr>
      </w:pPr>
    </w:p>
    <w:p w14:paraId="45819827" w14:textId="77777777" w:rsidR="00020178" w:rsidRDefault="00020178" w:rsidP="00CF51BE">
      <w:pPr>
        <w:rPr>
          <w:rFonts w:ascii="Arial" w:hAnsi="Arial" w:cs="Arial"/>
        </w:rPr>
      </w:pPr>
    </w:p>
    <w:p w14:paraId="5C8D1F4E" w14:textId="77777777" w:rsidR="00020178" w:rsidRDefault="00020178" w:rsidP="00CF51BE">
      <w:pPr>
        <w:rPr>
          <w:rFonts w:ascii="Arial" w:hAnsi="Arial" w:cs="Arial"/>
        </w:rPr>
      </w:pPr>
    </w:p>
    <w:p w14:paraId="16F87D2E" w14:textId="77777777" w:rsidR="00020178" w:rsidRDefault="00020178" w:rsidP="00CF51BE">
      <w:pPr>
        <w:rPr>
          <w:rFonts w:ascii="Arial" w:hAnsi="Arial" w:cs="Arial"/>
        </w:rPr>
      </w:pPr>
    </w:p>
    <w:p w14:paraId="0D4F5554" w14:textId="77777777" w:rsidR="00722288" w:rsidRDefault="00722288" w:rsidP="00CF51BE">
      <w:pPr>
        <w:rPr>
          <w:rFonts w:ascii="Arial" w:hAnsi="Arial" w:cs="Arial"/>
        </w:rPr>
      </w:pPr>
    </w:p>
    <w:p w14:paraId="26CFA697" w14:textId="77777777" w:rsidR="00722288" w:rsidRDefault="00722288" w:rsidP="00CF51BE">
      <w:pPr>
        <w:rPr>
          <w:rFonts w:ascii="Arial" w:hAnsi="Arial" w:cs="Arial"/>
        </w:rPr>
      </w:pPr>
    </w:p>
    <w:p w14:paraId="5976A096" w14:textId="77777777" w:rsidR="00722288" w:rsidRDefault="00722288" w:rsidP="00CF51BE">
      <w:pPr>
        <w:rPr>
          <w:rFonts w:ascii="Arial" w:hAnsi="Arial" w:cs="Arial"/>
        </w:rPr>
      </w:pPr>
    </w:p>
    <w:p w14:paraId="2C0B55D8" w14:textId="6540C80D" w:rsidR="00036C75" w:rsidRDefault="00722288" w:rsidP="00E6765E">
      <w:pPr>
        <w:spacing w:before="480" w:after="0"/>
        <w:rPr>
          <w:rFonts w:ascii="Arial" w:eastAsia="Cambria" w:hAnsi="Arial" w:cs="Arial"/>
          <w:sz w:val="20"/>
          <w:szCs w:val="20"/>
        </w:rPr>
      </w:pPr>
      <w:r>
        <w:rPr>
          <w:rFonts w:ascii="Arial" w:hAnsi="Arial" w:cs="Arial"/>
        </w:rPr>
        <w:lastRenderedPageBreak/>
        <w:t>P</w:t>
      </w:r>
      <w:r w:rsidR="00A8515C" w:rsidRPr="60A811C9">
        <w:rPr>
          <w:rFonts w:ascii="Arial" w:hAnsi="Arial" w:cs="Arial"/>
        </w:rPr>
        <w:t xml:space="preserve">ríloha č. </w:t>
      </w:r>
      <w:r w:rsidR="00020178" w:rsidRPr="60A811C9">
        <w:rPr>
          <w:rFonts w:ascii="Arial" w:hAnsi="Arial" w:cs="Arial"/>
        </w:rPr>
        <w:t>4</w:t>
      </w:r>
      <w:r w:rsidR="00A8515C" w:rsidRPr="60A811C9">
        <w:rPr>
          <w:rFonts w:ascii="Arial" w:hAnsi="Arial" w:cs="Arial"/>
        </w:rPr>
        <w:t xml:space="preserve"> </w:t>
      </w:r>
      <w:r w:rsidR="004A6EE9">
        <w:rPr>
          <w:rFonts w:ascii="Arial" w:hAnsi="Arial" w:cs="Arial"/>
        </w:rPr>
        <w:t>tejto Zmluvy</w:t>
      </w:r>
      <w:r w:rsidR="00BA5352">
        <w:rPr>
          <w:rFonts w:ascii="Arial" w:hAnsi="Arial" w:cs="Arial"/>
        </w:rPr>
        <w:t xml:space="preserve"> </w:t>
      </w:r>
      <w:r w:rsidR="00A8515C" w:rsidRPr="60A811C9">
        <w:rPr>
          <w:rFonts w:ascii="Arial" w:hAnsi="Arial" w:cs="Arial"/>
        </w:rPr>
        <w:t>– Vzor Preberacieho protokolu</w:t>
      </w:r>
      <w:r w:rsidR="00A8515C">
        <w:br/>
      </w:r>
      <w:r w:rsidR="00A8515C" w:rsidRPr="60A811C9">
        <w:rPr>
          <w:rFonts w:ascii="Arial" w:hAnsi="Arial" w:cs="Arial"/>
        </w:rPr>
        <w:t xml:space="preserve"> </w:t>
      </w:r>
      <w:r w:rsidR="00A8515C">
        <w:br/>
      </w:r>
      <w:r w:rsidR="1405C513" w:rsidRPr="00E6765E">
        <w:rPr>
          <w:rFonts w:ascii="Arial" w:eastAsia="Calibri" w:hAnsi="Arial" w:cs="Arial"/>
          <w:b/>
          <w:bCs/>
          <w:color w:val="4F81BD" w:themeColor="accent1"/>
        </w:rPr>
        <w:t>Preberací proto</w:t>
      </w:r>
      <w:r w:rsidR="00180439" w:rsidRPr="00E6765E">
        <w:rPr>
          <w:rFonts w:ascii="Arial" w:eastAsia="Calibri" w:hAnsi="Arial" w:cs="Arial"/>
          <w:b/>
          <w:bCs/>
          <w:color w:val="4F81BD" w:themeColor="accent1"/>
        </w:rPr>
        <w:t>kol</w:t>
      </w:r>
      <w:r w:rsidR="1405C513" w:rsidRPr="00E6765E">
        <w:rPr>
          <w:rFonts w:ascii="Arial" w:eastAsia="Cambria" w:hAnsi="Arial" w:cs="Arial"/>
          <w:sz w:val="20"/>
          <w:szCs w:val="20"/>
        </w:rPr>
        <w:t xml:space="preserve"> </w:t>
      </w:r>
    </w:p>
    <w:p w14:paraId="31E73517" w14:textId="77777777" w:rsidR="00E6765E" w:rsidRPr="00E6765E" w:rsidRDefault="00E6765E" w:rsidP="00E6765E">
      <w:pPr>
        <w:spacing w:after="0"/>
        <w:rPr>
          <w:rFonts w:ascii="Arial" w:eastAsia="Calibri" w:hAnsi="Arial" w:cs="Arial"/>
          <w:b/>
          <w:bCs/>
          <w:color w:val="4F81BD" w:themeColor="accent1"/>
        </w:rPr>
      </w:pPr>
    </w:p>
    <w:p w14:paraId="2FC7D145" w14:textId="30A0F2D5" w:rsidR="00036C75" w:rsidRPr="00E6765E" w:rsidRDefault="1405C513" w:rsidP="00E6765E">
      <w:pPr>
        <w:jc w:val="both"/>
        <w:rPr>
          <w:rFonts w:ascii="Arial" w:eastAsia="Cambria" w:hAnsi="Arial" w:cs="Arial"/>
          <w:sz w:val="20"/>
          <w:szCs w:val="20"/>
        </w:rPr>
      </w:pPr>
      <w:r w:rsidRPr="00E6765E">
        <w:rPr>
          <w:rFonts w:ascii="Arial" w:eastAsia="Cambria" w:hAnsi="Arial" w:cs="Arial"/>
          <w:sz w:val="20"/>
          <w:szCs w:val="20"/>
        </w:rPr>
        <w:t>Tento preberací protokol bol vyhotovený v súlade s Kúpnou zmluvou č. _________________, a</w:t>
      </w:r>
      <w:r w:rsidR="0098011C" w:rsidRPr="00E6765E">
        <w:rPr>
          <w:rFonts w:ascii="Arial" w:eastAsia="Cambria" w:hAnsi="Arial" w:cs="Arial"/>
          <w:sz w:val="20"/>
          <w:szCs w:val="20"/>
        </w:rPr>
        <w:t> </w:t>
      </w:r>
      <w:r w:rsidRPr="00E6765E">
        <w:rPr>
          <w:rFonts w:ascii="Arial" w:eastAsia="Cambria" w:hAnsi="Arial" w:cs="Arial"/>
          <w:sz w:val="20"/>
          <w:szCs w:val="20"/>
        </w:rPr>
        <w:t>potvrdzuje riadne dodanie edukačných publikácií Dodávateľom. Dodávateľ osobne potvrdzuje svojím podpisom na</w:t>
      </w:r>
      <w:r w:rsidR="00E6765E" w:rsidRPr="00E6765E">
        <w:rPr>
          <w:rFonts w:ascii="Arial" w:eastAsia="Cambria" w:hAnsi="Arial" w:cs="Arial"/>
          <w:sz w:val="20"/>
          <w:szCs w:val="20"/>
        </w:rPr>
        <w:t> </w:t>
      </w:r>
      <w:r w:rsidRPr="00E6765E">
        <w:rPr>
          <w:rFonts w:ascii="Arial" w:eastAsia="Cambria" w:hAnsi="Arial" w:cs="Arial"/>
          <w:sz w:val="20"/>
          <w:szCs w:val="20"/>
        </w:rPr>
        <w:t>tomto protokole, že publikácie boli riadne dodané Nadobúdateľovi.</w:t>
      </w:r>
    </w:p>
    <w:p w14:paraId="304C202C" w14:textId="38B2628E" w:rsidR="00036C75" w:rsidRDefault="1405C513" w:rsidP="0006131E">
      <w:pPr>
        <w:pStyle w:val="Nadpis2"/>
        <w:rPr>
          <w:rFonts w:ascii="Arial" w:eastAsia="Calibri" w:hAnsi="Arial" w:cs="Arial"/>
          <w:sz w:val="22"/>
          <w:szCs w:val="22"/>
        </w:rPr>
      </w:pPr>
      <w:r w:rsidRPr="00E6765E">
        <w:rPr>
          <w:rFonts w:ascii="Arial" w:eastAsia="Calibri" w:hAnsi="Arial" w:cs="Arial"/>
          <w:sz w:val="22"/>
          <w:szCs w:val="22"/>
        </w:rPr>
        <w:t>Identifikačné údaje Nadobúdateľa</w:t>
      </w:r>
    </w:p>
    <w:p w14:paraId="0BE38D6D" w14:textId="77777777" w:rsidR="00E6765E" w:rsidRPr="00E6765E" w:rsidRDefault="00E6765E" w:rsidP="00E6765E">
      <w:pPr>
        <w:spacing w:after="0"/>
      </w:pPr>
    </w:p>
    <w:p w14:paraId="7C7E6622" w14:textId="2CCDB2BC" w:rsidR="00036C75" w:rsidRPr="00E6765E" w:rsidRDefault="1405C513">
      <w:pPr>
        <w:rPr>
          <w:rFonts w:ascii="Arial" w:eastAsia="Cambria" w:hAnsi="Arial" w:cs="Arial"/>
          <w:sz w:val="20"/>
          <w:szCs w:val="20"/>
        </w:rPr>
      </w:pPr>
      <w:r w:rsidRPr="00E6765E">
        <w:rPr>
          <w:rFonts w:ascii="Arial" w:eastAsia="Cambria" w:hAnsi="Arial" w:cs="Arial"/>
          <w:sz w:val="20"/>
          <w:szCs w:val="20"/>
        </w:rPr>
        <w:t>Názov organizácie: ________________________</w:t>
      </w:r>
    </w:p>
    <w:p w14:paraId="03E6DCBF" w14:textId="5D7B9111" w:rsidR="00036C75" w:rsidRPr="00E6765E" w:rsidRDefault="1405C513">
      <w:pPr>
        <w:rPr>
          <w:rFonts w:ascii="Arial" w:eastAsia="Cambria" w:hAnsi="Arial" w:cs="Arial"/>
          <w:sz w:val="20"/>
          <w:szCs w:val="20"/>
        </w:rPr>
      </w:pPr>
      <w:r w:rsidRPr="00E6765E">
        <w:rPr>
          <w:rFonts w:ascii="Arial" w:eastAsia="Cambria" w:hAnsi="Arial" w:cs="Arial"/>
          <w:sz w:val="20"/>
          <w:szCs w:val="20"/>
        </w:rPr>
        <w:t>Adresa: _____________________________________</w:t>
      </w:r>
    </w:p>
    <w:p w14:paraId="2CD262F8" w14:textId="3EA6705D" w:rsidR="00036C75" w:rsidRPr="00E6765E" w:rsidRDefault="1405C513">
      <w:pPr>
        <w:rPr>
          <w:rFonts w:ascii="Arial" w:eastAsia="Cambria" w:hAnsi="Arial" w:cs="Arial"/>
          <w:sz w:val="20"/>
          <w:szCs w:val="20"/>
        </w:rPr>
      </w:pPr>
      <w:r w:rsidRPr="00E6765E">
        <w:rPr>
          <w:rFonts w:ascii="Arial" w:eastAsia="Cambria" w:hAnsi="Arial" w:cs="Arial"/>
          <w:sz w:val="20"/>
          <w:szCs w:val="20"/>
        </w:rPr>
        <w:t>IČO: _________________________________________</w:t>
      </w:r>
    </w:p>
    <w:p w14:paraId="4CEBE062" w14:textId="57C05C3E" w:rsidR="00036C75" w:rsidRPr="00E6765E" w:rsidRDefault="1405C513">
      <w:pPr>
        <w:rPr>
          <w:rFonts w:ascii="Arial" w:eastAsia="Cambria" w:hAnsi="Arial" w:cs="Arial"/>
          <w:sz w:val="20"/>
          <w:szCs w:val="20"/>
        </w:rPr>
      </w:pPr>
      <w:r w:rsidRPr="00E6765E">
        <w:rPr>
          <w:rFonts w:ascii="Arial" w:eastAsia="Cambria" w:hAnsi="Arial" w:cs="Arial"/>
          <w:sz w:val="20"/>
          <w:szCs w:val="20"/>
        </w:rPr>
        <w:t>Zastúpený: _________________________________</w:t>
      </w:r>
    </w:p>
    <w:p w14:paraId="2D9791BE" w14:textId="2ABEFF44" w:rsidR="00E6765E" w:rsidRPr="00E6765E" w:rsidRDefault="1405C513" w:rsidP="00E6765E">
      <w:pPr>
        <w:pStyle w:val="Nadpis2"/>
        <w:rPr>
          <w:rFonts w:ascii="Arial" w:eastAsia="Calibri" w:hAnsi="Arial" w:cs="Arial"/>
          <w:sz w:val="22"/>
          <w:szCs w:val="22"/>
        </w:rPr>
      </w:pPr>
      <w:r w:rsidRPr="00E6765E">
        <w:rPr>
          <w:rFonts w:ascii="Arial" w:eastAsia="Calibri" w:hAnsi="Arial" w:cs="Arial"/>
          <w:sz w:val="22"/>
          <w:szCs w:val="22"/>
        </w:rPr>
        <w:t>Zoznam dodaných edukačných publikácií</w:t>
      </w:r>
    </w:p>
    <w:tbl>
      <w:tblPr>
        <w:tblW w:w="0" w:type="auto"/>
        <w:tblLayout w:type="fixed"/>
        <w:tblLook w:val="04A0" w:firstRow="1" w:lastRow="0" w:firstColumn="1" w:lastColumn="0" w:noHBand="0" w:noVBand="1"/>
      </w:tblPr>
      <w:tblGrid>
        <w:gridCol w:w="1656"/>
        <w:gridCol w:w="2230"/>
        <w:gridCol w:w="1867"/>
        <w:gridCol w:w="1922"/>
      </w:tblGrid>
      <w:tr w:rsidR="60A811C9" w:rsidRPr="00E6765E" w14:paraId="5B21E901"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6C4C0BA6" w14:textId="3FEB5B64" w:rsidR="60A811C9" w:rsidRPr="00E6765E" w:rsidRDefault="60A811C9">
            <w:pPr>
              <w:rPr>
                <w:rFonts w:ascii="Arial" w:eastAsia="Cambria" w:hAnsi="Arial" w:cs="Arial"/>
                <w:sz w:val="20"/>
                <w:szCs w:val="20"/>
              </w:rPr>
            </w:pPr>
            <w:r w:rsidRPr="00E6765E">
              <w:rPr>
                <w:rFonts w:ascii="Arial" w:eastAsia="Cambria" w:hAnsi="Arial" w:cs="Arial"/>
                <w:sz w:val="20"/>
                <w:szCs w:val="20"/>
              </w:rPr>
              <w:t>Číslo publikácie</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312C3825" w14:textId="78F8DCFC" w:rsidR="60A811C9" w:rsidRPr="00E6765E" w:rsidRDefault="60A811C9">
            <w:pPr>
              <w:rPr>
                <w:rFonts w:ascii="Arial" w:eastAsia="Cambria" w:hAnsi="Arial" w:cs="Arial"/>
                <w:sz w:val="20"/>
                <w:szCs w:val="20"/>
              </w:rPr>
            </w:pPr>
            <w:r w:rsidRPr="00E6765E">
              <w:rPr>
                <w:rFonts w:ascii="Arial" w:eastAsia="Cambria" w:hAnsi="Arial" w:cs="Arial"/>
                <w:sz w:val="20"/>
                <w:szCs w:val="20"/>
              </w:rPr>
              <w:t>Názov publikácie</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111337B9" w14:textId="7566C2F9" w:rsidR="60A811C9" w:rsidRPr="00E6765E" w:rsidRDefault="60A811C9">
            <w:pPr>
              <w:rPr>
                <w:rFonts w:ascii="Arial" w:eastAsia="Cambria" w:hAnsi="Arial" w:cs="Arial"/>
                <w:sz w:val="20"/>
                <w:szCs w:val="20"/>
              </w:rPr>
            </w:pPr>
            <w:r w:rsidRPr="00E6765E">
              <w:rPr>
                <w:rFonts w:ascii="Arial" w:eastAsia="Cambria" w:hAnsi="Arial" w:cs="Arial"/>
                <w:sz w:val="20"/>
                <w:szCs w:val="20"/>
              </w:rPr>
              <w:t>Počet kusov</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3B53EA52" w14:textId="1881ABA2" w:rsidR="60A811C9" w:rsidRPr="00E6765E" w:rsidRDefault="60A811C9">
            <w:pPr>
              <w:rPr>
                <w:rFonts w:ascii="Arial" w:eastAsia="Cambria" w:hAnsi="Arial" w:cs="Arial"/>
                <w:sz w:val="20"/>
                <w:szCs w:val="20"/>
              </w:rPr>
            </w:pPr>
            <w:r w:rsidRPr="00E6765E">
              <w:rPr>
                <w:rFonts w:ascii="Arial" w:eastAsia="Cambria" w:hAnsi="Arial" w:cs="Arial"/>
                <w:sz w:val="20"/>
                <w:szCs w:val="20"/>
              </w:rPr>
              <w:t>Poznámka</w:t>
            </w:r>
          </w:p>
        </w:tc>
      </w:tr>
      <w:tr w:rsidR="60A811C9" w:rsidRPr="00E6765E" w14:paraId="3CD40853"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79664470" w14:textId="4D54EA18" w:rsidR="60A811C9" w:rsidRPr="00E6765E" w:rsidRDefault="60A811C9">
            <w:pPr>
              <w:rPr>
                <w:rFonts w:ascii="Arial" w:eastAsia="Cambria" w:hAnsi="Arial" w:cs="Arial"/>
                <w:sz w:val="20"/>
                <w:szCs w:val="20"/>
              </w:rPr>
            </w:pPr>
            <w:r w:rsidRPr="00E6765E">
              <w:rPr>
                <w:rFonts w:ascii="Arial" w:eastAsia="Cambria" w:hAnsi="Arial" w:cs="Arial"/>
                <w:sz w:val="20"/>
                <w:szCs w:val="20"/>
              </w:rPr>
              <w:t>1.</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09659226" w14:textId="725BA4CC" w:rsidR="60A811C9" w:rsidRPr="00E6765E" w:rsidRDefault="60A811C9">
            <w:pPr>
              <w:rPr>
                <w:rFonts w:ascii="Arial" w:eastAsia="Cambria" w:hAnsi="Arial" w:cs="Arial"/>
                <w:sz w:val="20"/>
                <w:szCs w:val="20"/>
              </w:rPr>
            </w:pPr>
            <w:r w:rsidRPr="00E6765E">
              <w:rPr>
                <w:rFonts w:ascii="Arial" w:eastAsia="Cambria" w:hAnsi="Arial" w:cs="Arial"/>
                <w:sz w:val="20"/>
                <w:szCs w:val="20"/>
              </w:rPr>
              <w:t>Názov publikácie</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601A128D" w14:textId="53D0B827" w:rsidR="60A811C9" w:rsidRPr="00E6765E" w:rsidRDefault="60A811C9">
            <w:pPr>
              <w:rPr>
                <w:rFonts w:ascii="Arial" w:eastAsia="Cambria" w:hAnsi="Arial" w:cs="Arial"/>
                <w:sz w:val="20"/>
                <w:szCs w:val="20"/>
              </w:rPr>
            </w:pPr>
            <w:r w:rsidRPr="00E6765E">
              <w:rPr>
                <w:rFonts w:ascii="Arial" w:eastAsia="Cambria" w:hAnsi="Arial" w:cs="Arial"/>
                <w:sz w:val="20"/>
                <w:szCs w:val="20"/>
              </w:rPr>
              <w:t>10</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6933A19F" w14:textId="3E6775CE"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r>
      <w:tr w:rsidR="60A811C9" w:rsidRPr="00E6765E" w14:paraId="24296388"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2A854AD6" w14:textId="0B6021FB" w:rsidR="60A811C9" w:rsidRPr="00E6765E" w:rsidRDefault="60A811C9">
            <w:pPr>
              <w:rPr>
                <w:rFonts w:ascii="Arial" w:eastAsia="Cambria" w:hAnsi="Arial" w:cs="Arial"/>
                <w:sz w:val="20"/>
                <w:szCs w:val="20"/>
              </w:rPr>
            </w:pPr>
            <w:r w:rsidRPr="00E6765E">
              <w:rPr>
                <w:rFonts w:ascii="Arial" w:eastAsia="Cambria" w:hAnsi="Arial" w:cs="Arial"/>
                <w:sz w:val="20"/>
                <w:szCs w:val="20"/>
              </w:rPr>
              <w:t>2.</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4F512416" w14:textId="06D055ED" w:rsidR="60A811C9" w:rsidRPr="00E6765E" w:rsidRDefault="60A811C9">
            <w:pPr>
              <w:rPr>
                <w:rFonts w:ascii="Arial" w:eastAsia="Cambria" w:hAnsi="Arial" w:cs="Arial"/>
                <w:sz w:val="20"/>
                <w:szCs w:val="20"/>
              </w:rPr>
            </w:pPr>
            <w:r w:rsidRPr="00E6765E">
              <w:rPr>
                <w:rFonts w:ascii="Arial" w:eastAsia="Cambria" w:hAnsi="Arial" w:cs="Arial"/>
                <w:sz w:val="20"/>
                <w:szCs w:val="20"/>
              </w:rPr>
              <w:t>Názov publikácie</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622EF950" w14:textId="3E571E98" w:rsidR="60A811C9" w:rsidRPr="00E6765E" w:rsidRDefault="60A811C9">
            <w:pPr>
              <w:rPr>
                <w:rFonts w:ascii="Arial" w:eastAsia="Cambria" w:hAnsi="Arial" w:cs="Arial"/>
                <w:sz w:val="20"/>
                <w:szCs w:val="20"/>
              </w:rPr>
            </w:pPr>
            <w:r w:rsidRPr="00E6765E">
              <w:rPr>
                <w:rFonts w:ascii="Arial" w:eastAsia="Cambria" w:hAnsi="Arial" w:cs="Arial"/>
                <w:sz w:val="20"/>
                <w:szCs w:val="20"/>
              </w:rPr>
              <w:t>10</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4EC9B10F" w14:textId="0333A2CD"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r>
      <w:tr w:rsidR="60A811C9" w:rsidRPr="00E6765E" w14:paraId="52DE5B94"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7E783C95" w14:textId="17A8B7AC" w:rsidR="60A811C9" w:rsidRPr="00E6765E" w:rsidRDefault="60A811C9">
            <w:pPr>
              <w:rPr>
                <w:rFonts w:ascii="Arial" w:eastAsia="Cambria" w:hAnsi="Arial" w:cs="Arial"/>
                <w:sz w:val="20"/>
                <w:szCs w:val="20"/>
              </w:rPr>
            </w:pPr>
            <w:r w:rsidRPr="00E6765E">
              <w:rPr>
                <w:rFonts w:ascii="Arial" w:eastAsia="Cambria" w:hAnsi="Arial" w:cs="Arial"/>
                <w:sz w:val="20"/>
                <w:szCs w:val="20"/>
              </w:rPr>
              <w:t>3.</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2B3F699C" w14:textId="04CF1B89" w:rsidR="60A811C9" w:rsidRPr="00E6765E" w:rsidRDefault="60A811C9">
            <w:pPr>
              <w:rPr>
                <w:rFonts w:ascii="Arial" w:eastAsia="Cambria" w:hAnsi="Arial" w:cs="Arial"/>
                <w:sz w:val="20"/>
                <w:szCs w:val="20"/>
              </w:rPr>
            </w:pPr>
            <w:r w:rsidRPr="00E6765E">
              <w:rPr>
                <w:rFonts w:ascii="Arial" w:eastAsia="Cambria" w:hAnsi="Arial" w:cs="Arial"/>
                <w:sz w:val="20"/>
                <w:szCs w:val="20"/>
              </w:rPr>
              <w:t>Názov publikácie</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002BA3AE" w14:textId="715DEF90" w:rsidR="60A811C9" w:rsidRPr="00E6765E" w:rsidRDefault="60A811C9">
            <w:pPr>
              <w:rPr>
                <w:rFonts w:ascii="Arial" w:eastAsia="Cambria" w:hAnsi="Arial" w:cs="Arial"/>
                <w:sz w:val="20"/>
                <w:szCs w:val="20"/>
              </w:rPr>
            </w:pPr>
            <w:r w:rsidRPr="00E6765E">
              <w:rPr>
                <w:rFonts w:ascii="Arial" w:eastAsia="Cambria" w:hAnsi="Arial" w:cs="Arial"/>
                <w:sz w:val="20"/>
                <w:szCs w:val="20"/>
              </w:rPr>
              <w:t>10</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0F1EF4A7" w14:textId="201BBF70"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r>
      <w:tr w:rsidR="60A811C9" w:rsidRPr="00E6765E" w14:paraId="6397BA2A" w14:textId="77777777" w:rsidTr="60A811C9">
        <w:trPr>
          <w:trHeight w:val="300"/>
        </w:trPr>
        <w:tc>
          <w:tcPr>
            <w:tcW w:w="1656" w:type="dxa"/>
            <w:tcBorders>
              <w:top w:val="single" w:sz="8" w:space="0" w:color="auto"/>
              <w:left w:val="single" w:sz="8" w:space="0" w:color="auto"/>
              <w:bottom w:val="single" w:sz="8" w:space="0" w:color="auto"/>
              <w:right w:val="single" w:sz="8" w:space="0" w:color="auto"/>
            </w:tcBorders>
            <w:tcMar>
              <w:left w:w="108" w:type="dxa"/>
              <w:right w:w="108" w:type="dxa"/>
            </w:tcMar>
          </w:tcPr>
          <w:p w14:paraId="07B0DD39" w14:textId="0D3D550D"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c>
          <w:tcPr>
            <w:tcW w:w="2230" w:type="dxa"/>
            <w:tcBorders>
              <w:top w:val="single" w:sz="8" w:space="0" w:color="auto"/>
              <w:left w:val="single" w:sz="8" w:space="0" w:color="auto"/>
              <w:bottom w:val="single" w:sz="8" w:space="0" w:color="auto"/>
              <w:right w:val="single" w:sz="8" w:space="0" w:color="auto"/>
            </w:tcBorders>
            <w:tcMar>
              <w:left w:w="108" w:type="dxa"/>
              <w:right w:w="108" w:type="dxa"/>
            </w:tcMar>
          </w:tcPr>
          <w:p w14:paraId="61935FFE" w14:textId="7351DCB7"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c>
          <w:tcPr>
            <w:tcW w:w="1867" w:type="dxa"/>
            <w:tcBorders>
              <w:top w:val="single" w:sz="8" w:space="0" w:color="auto"/>
              <w:left w:val="single" w:sz="8" w:space="0" w:color="auto"/>
              <w:bottom w:val="single" w:sz="8" w:space="0" w:color="auto"/>
              <w:right w:val="single" w:sz="8" w:space="0" w:color="auto"/>
            </w:tcBorders>
            <w:tcMar>
              <w:left w:w="108" w:type="dxa"/>
              <w:right w:w="108" w:type="dxa"/>
            </w:tcMar>
          </w:tcPr>
          <w:p w14:paraId="656A2CE9" w14:textId="33872802"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c>
          <w:tcPr>
            <w:tcW w:w="1922" w:type="dxa"/>
            <w:tcBorders>
              <w:top w:val="single" w:sz="8" w:space="0" w:color="auto"/>
              <w:left w:val="single" w:sz="8" w:space="0" w:color="auto"/>
              <w:bottom w:val="single" w:sz="8" w:space="0" w:color="auto"/>
              <w:right w:val="single" w:sz="8" w:space="0" w:color="auto"/>
            </w:tcBorders>
            <w:tcMar>
              <w:left w:w="108" w:type="dxa"/>
              <w:right w:w="108" w:type="dxa"/>
            </w:tcMar>
          </w:tcPr>
          <w:p w14:paraId="403881FE" w14:textId="156247A9" w:rsidR="60A811C9" w:rsidRPr="00E6765E" w:rsidRDefault="60A811C9">
            <w:pPr>
              <w:rPr>
                <w:rFonts w:ascii="Arial" w:eastAsia="Cambria" w:hAnsi="Arial" w:cs="Arial"/>
                <w:sz w:val="20"/>
                <w:szCs w:val="20"/>
              </w:rPr>
            </w:pPr>
            <w:r w:rsidRPr="00E6765E">
              <w:rPr>
                <w:rFonts w:ascii="Arial" w:eastAsia="Cambria" w:hAnsi="Arial" w:cs="Arial"/>
                <w:sz w:val="20"/>
                <w:szCs w:val="20"/>
              </w:rPr>
              <w:t xml:space="preserve"> </w:t>
            </w:r>
          </w:p>
        </w:tc>
      </w:tr>
    </w:tbl>
    <w:p w14:paraId="45939BAA" w14:textId="759DD102" w:rsidR="00036C75" w:rsidRDefault="1405C513" w:rsidP="0006131E">
      <w:pPr>
        <w:pStyle w:val="Nadpis2"/>
        <w:rPr>
          <w:rFonts w:ascii="Arial" w:eastAsia="Calibri" w:hAnsi="Arial" w:cs="Arial"/>
          <w:sz w:val="22"/>
          <w:szCs w:val="22"/>
        </w:rPr>
      </w:pPr>
      <w:r w:rsidRPr="00E6765E">
        <w:rPr>
          <w:rFonts w:ascii="Arial" w:eastAsia="Calibri" w:hAnsi="Arial" w:cs="Arial"/>
          <w:sz w:val="22"/>
          <w:szCs w:val="22"/>
        </w:rPr>
        <w:t>Podpisy</w:t>
      </w:r>
    </w:p>
    <w:p w14:paraId="3166C986" w14:textId="77777777" w:rsidR="00E6765E" w:rsidRPr="00E6765E" w:rsidRDefault="00E6765E" w:rsidP="00E6765E"/>
    <w:p w14:paraId="30DC092A" w14:textId="3901BE2C" w:rsidR="00036C75" w:rsidRDefault="1405C513" w:rsidP="00E6765E">
      <w:pPr>
        <w:spacing w:after="0" w:line="360" w:lineRule="auto"/>
        <w:rPr>
          <w:rFonts w:ascii="Arial" w:eastAsia="Cambria" w:hAnsi="Arial" w:cs="Arial"/>
        </w:rPr>
      </w:pPr>
      <w:r w:rsidRPr="00E6765E">
        <w:rPr>
          <w:rFonts w:ascii="Arial" w:eastAsia="Cambria" w:hAnsi="Arial" w:cs="Arial"/>
        </w:rPr>
        <w:t>Nadobúdateľ</w:t>
      </w:r>
      <w:r w:rsidR="00A8515C" w:rsidRPr="00E6765E">
        <w:rPr>
          <w:rFonts w:ascii="Arial" w:hAnsi="Arial" w:cs="Arial"/>
        </w:rPr>
        <w:br/>
      </w:r>
      <w:r w:rsidR="002752D6">
        <w:rPr>
          <w:rFonts w:ascii="Arial" w:eastAsia="Cambria" w:hAnsi="Arial" w:cs="Arial"/>
        </w:rPr>
        <w:t>Oprávnená osoba 1:</w:t>
      </w:r>
      <w:r w:rsidR="00A8515C" w:rsidRPr="00E6765E">
        <w:rPr>
          <w:rFonts w:ascii="Arial" w:hAnsi="Arial" w:cs="Arial"/>
        </w:rPr>
        <w:br/>
      </w:r>
      <w:r w:rsidRPr="00E6765E">
        <w:rPr>
          <w:rFonts w:ascii="Arial" w:eastAsia="Cambria" w:hAnsi="Arial" w:cs="Arial"/>
        </w:rPr>
        <w:t>Meno a priezvisko: ____________________________</w:t>
      </w:r>
      <w:r w:rsidR="00A8515C" w:rsidRPr="00E6765E">
        <w:rPr>
          <w:rFonts w:ascii="Arial" w:hAnsi="Arial" w:cs="Arial"/>
        </w:rPr>
        <w:br/>
      </w:r>
      <w:r w:rsidRPr="00E6765E">
        <w:rPr>
          <w:rFonts w:ascii="Arial" w:eastAsia="Cambria" w:hAnsi="Arial" w:cs="Arial"/>
        </w:rPr>
        <w:t>Podpis: ____________________________</w:t>
      </w:r>
      <w:r w:rsidR="00A8515C" w:rsidRPr="00E6765E">
        <w:rPr>
          <w:rFonts w:ascii="Arial" w:hAnsi="Arial" w:cs="Arial"/>
        </w:rPr>
        <w:br/>
      </w:r>
      <w:r w:rsidRPr="00E6765E">
        <w:rPr>
          <w:rFonts w:ascii="Arial" w:eastAsia="Cambria" w:hAnsi="Arial" w:cs="Arial"/>
        </w:rPr>
        <w:t>Dátum: ____________________________</w:t>
      </w:r>
    </w:p>
    <w:p w14:paraId="20316290" w14:textId="039995E8" w:rsidR="001501ED" w:rsidRDefault="002752D6" w:rsidP="00E6765E">
      <w:pPr>
        <w:spacing w:after="0" w:line="360" w:lineRule="auto"/>
        <w:rPr>
          <w:rFonts w:ascii="Arial" w:eastAsia="Cambria" w:hAnsi="Arial" w:cs="Arial"/>
        </w:rPr>
      </w:pPr>
      <w:r>
        <w:rPr>
          <w:rFonts w:ascii="Arial" w:eastAsia="Cambria" w:hAnsi="Arial" w:cs="Arial"/>
        </w:rPr>
        <w:t>Oprávnená osoba 2:</w:t>
      </w:r>
    </w:p>
    <w:p w14:paraId="21398A99" w14:textId="3786C89A" w:rsidR="001501ED" w:rsidRDefault="001501ED" w:rsidP="00E6765E">
      <w:pPr>
        <w:spacing w:after="0" w:line="360" w:lineRule="auto"/>
        <w:rPr>
          <w:rFonts w:ascii="Arial" w:eastAsia="Cambria" w:hAnsi="Arial" w:cs="Arial"/>
        </w:rPr>
      </w:pPr>
      <w:r w:rsidRPr="00E6765E">
        <w:rPr>
          <w:rFonts w:ascii="Arial" w:eastAsia="Cambria" w:hAnsi="Arial" w:cs="Arial"/>
        </w:rPr>
        <w:t>Meno a priezvisko: ____________________________</w:t>
      </w:r>
      <w:r w:rsidRPr="00E6765E">
        <w:rPr>
          <w:rFonts w:ascii="Arial" w:hAnsi="Arial" w:cs="Arial"/>
        </w:rPr>
        <w:br/>
      </w:r>
      <w:r w:rsidRPr="00E6765E">
        <w:rPr>
          <w:rFonts w:ascii="Arial" w:eastAsia="Cambria" w:hAnsi="Arial" w:cs="Arial"/>
        </w:rPr>
        <w:t>Podpis: ____________________________</w:t>
      </w:r>
      <w:r w:rsidRPr="00E6765E">
        <w:rPr>
          <w:rFonts w:ascii="Arial" w:hAnsi="Arial" w:cs="Arial"/>
        </w:rPr>
        <w:br/>
      </w:r>
      <w:r w:rsidRPr="00E6765E">
        <w:rPr>
          <w:rFonts w:ascii="Arial" w:eastAsia="Cambria" w:hAnsi="Arial" w:cs="Arial"/>
        </w:rPr>
        <w:t>Dátum: ____________________________</w:t>
      </w:r>
    </w:p>
    <w:p w14:paraId="6A365B03" w14:textId="77777777" w:rsidR="00BD48C0" w:rsidRPr="00E6765E" w:rsidRDefault="00BD48C0" w:rsidP="00E6765E">
      <w:pPr>
        <w:spacing w:after="0" w:line="360" w:lineRule="auto"/>
        <w:rPr>
          <w:rFonts w:ascii="Arial" w:eastAsia="Cambria" w:hAnsi="Arial" w:cs="Arial"/>
        </w:rPr>
      </w:pPr>
    </w:p>
    <w:p w14:paraId="7D88296F" w14:textId="19E491CF" w:rsidR="00036C75" w:rsidRPr="00E6765E" w:rsidRDefault="00180439">
      <w:pPr>
        <w:rPr>
          <w:rFonts w:ascii="Arial" w:hAnsi="Arial" w:cs="Arial"/>
        </w:rPr>
      </w:pPr>
      <w:r w:rsidRPr="00E6765E">
        <w:rPr>
          <w:rFonts w:ascii="Arial" w:hAnsi="Arial" w:cs="Arial"/>
        </w:rPr>
        <w:t>Ak je to relevantné</w:t>
      </w:r>
      <w:r w:rsidR="00C33BD5" w:rsidRPr="00E6765E">
        <w:rPr>
          <w:rFonts w:ascii="Arial" w:hAnsi="Arial" w:cs="Arial"/>
        </w:rPr>
        <w:t>, prílohu tvorí poverenie</w:t>
      </w:r>
      <w:r w:rsidR="00E6765E">
        <w:rPr>
          <w:rFonts w:ascii="Arial" w:hAnsi="Arial" w:cs="Arial"/>
        </w:rPr>
        <w:t>.</w:t>
      </w:r>
    </w:p>
    <w:p w14:paraId="28B497CC" w14:textId="7BA9B32B" w:rsidR="00036C75" w:rsidRDefault="1405C513" w:rsidP="00E6765E">
      <w:pPr>
        <w:spacing w:after="0" w:line="360" w:lineRule="auto"/>
        <w:rPr>
          <w:rFonts w:ascii="Arial" w:eastAsia="Cambria" w:hAnsi="Arial" w:cs="Arial"/>
        </w:rPr>
      </w:pPr>
      <w:r w:rsidRPr="00E6765E">
        <w:rPr>
          <w:rFonts w:ascii="Arial" w:eastAsia="Cambria" w:hAnsi="Arial" w:cs="Arial"/>
        </w:rPr>
        <w:lastRenderedPageBreak/>
        <w:t>Dodávateľ:</w:t>
      </w:r>
      <w:r w:rsidR="00A8515C" w:rsidRPr="00E6765E">
        <w:rPr>
          <w:rFonts w:ascii="Arial" w:hAnsi="Arial" w:cs="Arial"/>
        </w:rPr>
        <w:br/>
      </w:r>
      <w:r w:rsidRPr="00E6765E">
        <w:rPr>
          <w:rFonts w:ascii="Arial" w:eastAsia="Cambria" w:hAnsi="Arial" w:cs="Arial"/>
        </w:rPr>
        <w:t xml:space="preserve"> </w:t>
      </w:r>
      <w:r w:rsidR="00A8515C" w:rsidRPr="00E6765E">
        <w:rPr>
          <w:rFonts w:ascii="Arial" w:hAnsi="Arial" w:cs="Arial"/>
        </w:rPr>
        <w:br/>
      </w:r>
      <w:r w:rsidRPr="00E6765E">
        <w:rPr>
          <w:rFonts w:ascii="Arial" w:eastAsia="Cambria" w:hAnsi="Arial" w:cs="Arial"/>
        </w:rPr>
        <w:t>Meno a priezvisko: ____________________________</w:t>
      </w:r>
      <w:r w:rsidR="00A8515C" w:rsidRPr="00E6765E">
        <w:rPr>
          <w:rFonts w:ascii="Arial" w:hAnsi="Arial" w:cs="Arial"/>
        </w:rPr>
        <w:br/>
      </w:r>
      <w:r w:rsidRPr="00E6765E">
        <w:rPr>
          <w:rFonts w:ascii="Arial" w:eastAsia="Cambria" w:hAnsi="Arial" w:cs="Arial"/>
        </w:rPr>
        <w:t>Podpis: ____________________________</w:t>
      </w:r>
      <w:r w:rsidR="00A8515C" w:rsidRPr="00E6765E">
        <w:rPr>
          <w:rFonts w:ascii="Arial" w:hAnsi="Arial" w:cs="Arial"/>
        </w:rPr>
        <w:br/>
      </w:r>
      <w:r w:rsidRPr="00E6765E">
        <w:rPr>
          <w:rFonts w:ascii="Arial" w:eastAsia="Cambria" w:hAnsi="Arial" w:cs="Arial"/>
        </w:rPr>
        <w:t>Dátum: ____________________________</w:t>
      </w:r>
    </w:p>
    <w:p w14:paraId="55602FD2" w14:textId="77777777" w:rsidR="00E6765E" w:rsidRDefault="00E6765E" w:rsidP="00E6765E">
      <w:pPr>
        <w:spacing w:after="0" w:line="360" w:lineRule="auto"/>
        <w:rPr>
          <w:rFonts w:ascii="Arial" w:eastAsia="Cambria" w:hAnsi="Arial" w:cs="Arial"/>
        </w:rPr>
      </w:pPr>
    </w:p>
    <w:p w14:paraId="4933F409" w14:textId="77777777" w:rsidR="00150D30" w:rsidRDefault="00150D30" w:rsidP="00E6765E">
      <w:pPr>
        <w:spacing w:after="0" w:line="360" w:lineRule="auto"/>
        <w:rPr>
          <w:rFonts w:ascii="Arial" w:eastAsia="Cambria" w:hAnsi="Arial" w:cs="Arial"/>
        </w:rPr>
      </w:pPr>
    </w:p>
    <w:p w14:paraId="6CC852AF" w14:textId="77777777" w:rsidR="00150D30" w:rsidRDefault="00150D30" w:rsidP="00E6765E">
      <w:pPr>
        <w:spacing w:after="0" w:line="360" w:lineRule="auto"/>
        <w:rPr>
          <w:rFonts w:ascii="Arial" w:eastAsia="Cambria" w:hAnsi="Arial" w:cs="Arial"/>
        </w:rPr>
      </w:pPr>
    </w:p>
    <w:p w14:paraId="4611C248" w14:textId="77777777" w:rsidR="00150D30" w:rsidRDefault="00150D30" w:rsidP="00E6765E">
      <w:pPr>
        <w:spacing w:after="0" w:line="360" w:lineRule="auto"/>
        <w:rPr>
          <w:rFonts w:ascii="Arial" w:eastAsia="Cambria" w:hAnsi="Arial" w:cs="Arial"/>
        </w:rPr>
      </w:pPr>
    </w:p>
    <w:p w14:paraId="5437A506" w14:textId="77777777" w:rsidR="00150D30" w:rsidRDefault="00150D30" w:rsidP="00E6765E">
      <w:pPr>
        <w:spacing w:after="0" w:line="360" w:lineRule="auto"/>
        <w:rPr>
          <w:rFonts w:ascii="Arial" w:eastAsia="Cambria" w:hAnsi="Arial" w:cs="Arial"/>
        </w:rPr>
      </w:pPr>
    </w:p>
    <w:p w14:paraId="47CECCD8" w14:textId="77777777" w:rsidR="00150D30" w:rsidRDefault="00150D30" w:rsidP="00E6765E">
      <w:pPr>
        <w:spacing w:after="0" w:line="360" w:lineRule="auto"/>
        <w:rPr>
          <w:rFonts w:ascii="Arial" w:eastAsia="Cambria" w:hAnsi="Arial" w:cs="Arial"/>
        </w:rPr>
      </w:pPr>
    </w:p>
    <w:p w14:paraId="7251B20F" w14:textId="77777777" w:rsidR="00150D30" w:rsidRDefault="00150D30" w:rsidP="00E6765E">
      <w:pPr>
        <w:spacing w:after="0" w:line="360" w:lineRule="auto"/>
        <w:rPr>
          <w:rFonts w:ascii="Arial" w:eastAsia="Cambria" w:hAnsi="Arial" w:cs="Arial"/>
        </w:rPr>
      </w:pPr>
    </w:p>
    <w:p w14:paraId="11F4D04D" w14:textId="77777777" w:rsidR="00150D30" w:rsidRDefault="00150D30" w:rsidP="00E6765E">
      <w:pPr>
        <w:spacing w:after="0" w:line="360" w:lineRule="auto"/>
        <w:rPr>
          <w:rFonts w:ascii="Arial" w:eastAsia="Cambria" w:hAnsi="Arial" w:cs="Arial"/>
        </w:rPr>
      </w:pPr>
    </w:p>
    <w:p w14:paraId="11E9F027" w14:textId="77777777" w:rsidR="00150D30" w:rsidRDefault="00150D30" w:rsidP="00E6765E">
      <w:pPr>
        <w:spacing w:after="0" w:line="360" w:lineRule="auto"/>
        <w:rPr>
          <w:rFonts w:ascii="Arial" w:eastAsia="Cambria" w:hAnsi="Arial" w:cs="Arial"/>
        </w:rPr>
      </w:pPr>
    </w:p>
    <w:p w14:paraId="08A67783" w14:textId="77777777" w:rsidR="00150D30" w:rsidRDefault="00150D30" w:rsidP="00E6765E">
      <w:pPr>
        <w:spacing w:after="0" w:line="360" w:lineRule="auto"/>
        <w:rPr>
          <w:rFonts w:ascii="Arial" w:eastAsia="Cambria" w:hAnsi="Arial" w:cs="Arial"/>
        </w:rPr>
      </w:pPr>
    </w:p>
    <w:p w14:paraId="3E5652B1" w14:textId="77777777" w:rsidR="00150D30" w:rsidRDefault="00150D30" w:rsidP="00E6765E">
      <w:pPr>
        <w:spacing w:after="0" w:line="360" w:lineRule="auto"/>
        <w:rPr>
          <w:rFonts w:ascii="Arial" w:eastAsia="Cambria" w:hAnsi="Arial" w:cs="Arial"/>
        </w:rPr>
      </w:pPr>
    </w:p>
    <w:p w14:paraId="27A91E84" w14:textId="77777777" w:rsidR="00150D30" w:rsidRDefault="00150D30" w:rsidP="00E6765E">
      <w:pPr>
        <w:spacing w:after="0" w:line="360" w:lineRule="auto"/>
        <w:rPr>
          <w:rFonts w:ascii="Arial" w:eastAsia="Cambria" w:hAnsi="Arial" w:cs="Arial"/>
        </w:rPr>
      </w:pPr>
    </w:p>
    <w:p w14:paraId="2B25B319" w14:textId="77777777" w:rsidR="00150D30" w:rsidRDefault="00150D30" w:rsidP="00E6765E">
      <w:pPr>
        <w:spacing w:after="0" w:line="360" w:lineRule="auto"/>
        <w:rPr>
          <w:rFonts w:ascii="Arial" w:eastAsia="Cambria" w:hAnsi="Arial" w:cs="Arial"/>
        </w:rPr>
      </w:pPr>
    </w:p>
    <w:p w14:paraId="264C17A7" w14:textId="77777777" w:rsidR="00150D30" w:rsidRDefault="00150D30" w:rsidP="00E6765E">
      <w:pPr>
        <w:spacing w:after="0" w:line="360" w:lineRule="auto"/>
        <w:rPr>
          <w:rFonts w:ascii="Arial" w:eastAsia="Cambria" w:hAnsi="Arial" w:cs="Arial"/>
        </w:rPr>
      </w:pPr>
    </w:p>
    <w:p w14:paraId="7E6E80CF" w14:textId="77777777" w:rsidR="00150D30" w:rsidRDefault="00150D30" w:rsidP="00E6765E">
      <w:pPr>
        <w:spacing w:after="0" w:line="360" w:lineRule="auto"/>
        <w:rPr>
          <w:rFonts w:ascii="Arial" w:eastAsia="Cambria" w:hAnsi="Arial" w:cs="Arial"/>
        </w:rPr>
      </w:pPr>
    </w:p>
    <w:p w14:paraId="5C820D82" w14:textId="77777777" w:rsidR="00150D30" w:rsidRDefault="00150D30" w:rsidP="00E6765E">
      <w:pPr>
        <w:spacing w:after="0" w:line="360" w:lineRule="auto"/>
        <w:rPr>
          <w:rFonts w:ascii="Arial" w:eastAsia="Cambria" w:hAnsi="Arial" w:cs="Arial"/>
        </w:rPr>
      </w:pPr>
    </w:p>
    <w:p w14:paraId="1CE1DFAD" w14:textId="77777777" w:rsidR="00150D30" w:rsidRDefault="00150D30" w:rsidP="00E6765E">
      <w:pPr>
        <w:spacing w:after="0" w:line="360" w:lineRule="auto"/>
        <w:rPr>
          <w:rFonts w:ascii="Arial" w:eastAsia="Cambria" w:hAnsi="Arial" w:cs="Arial"/>
        </w:rPr>
      </w:pPr>
    </w:p>
    <w:p w14:paraId="052FA991" w14:textId="77777777" w:rsidR="00150D30" w:rsidRDefault="00150D30" w:rsidP="00E6765E">
      <w:pPr>
        <w:spacing w:after="0" w:line="360" w:lineRule="auto"/>
        <w:rPr>
          <w:rFonts w:ascii="Arial" w:eastAsia="Cambria" w:hAnsi="Arial" w:cs="Arial"/>
        </w:rPr>
      </w:pPr>
    </w:p>
    <w:p w14:paraId="6DE53C25" w14:textId="77777777" w:rsidR="00150D30" w:rsidRDefault="00150D30" w:rsidP="00E6765E">
      <w:pPr>
        <w:spacing w:after="0" w:line="360" w:lineRule="auto"/>
        <w:rPr>
          <w:rFonts w:ascii="Arial" w:eastAsia="Cambria" w:hAnsi="Arial" w:cs="Arial"/>
        </w:rPr>
      </w:pPr>
    </w:p>
    <w:p w14:paraId="7AA6F3E0" w14:textId="77777777" w:rsidR="00150D30" w:rsidRDefault="00150D30" w:rsidP="00E6765E">
      <w:pPr>
        <w:spacing w:after="0" w:line="360" w:lineRule="auto"/>
        <w:rPr>
          <w:rFonts w:ascii="Arial" w:eastAsia="Cambria" w:hAnsi="Arial" w:cs="Arial"/>
        </w:rPr>
      </w:pPr>
    </w:p>
    <w:p w14:paraId="40CA4F08" w14:textId="77777777" w:rsidR="00150D30" w:rsidRDefault="00150D30" w:rsidP="00E6765E">
      <w:pPr>
        <w:spacing w:after="0" w:line="360" w:lineRule="auto"/>
        <w:rPr>
          <w:rFonts w:ascii="Arial" w:eastAsia="Cambria" w:hAnsi="Arial" w:cs="Arial"/>
        </w:rPr>
      </w:pPr>
    </w:p>
    <w:p w14:paraId="3142538B" w14:textId="77777777" w:rsidR="00150D30" w:rsidRDefault="00150D30" w:rsidP="00E6765E">
      <w:pPr>
        <w:spacing w:after="0" w:line="360" w:lineRule="auto"/>
        <w:rPr>
          <w:rFonts w:ascii="Arial" w:eastAsia="Cambria" w:hAnsi="Arial" w:cs="Arial"/>
        </w:rPr>
      </w:pPr>
    </w:p>
    <w:p w14:paraId="04FA7325" w14:textId="77777777" w:rsidR="00150D30" w:rsidRDefault="00150D30" w:rsidP="00E6765E">
      <w:pPr>
        <w:spacing w:after="0" w:line="360" w:lineRule="auto"/>
        <w:rPr>
          <w:rFonts w:ascii="Arial" w:eastAsia="Cambria" w:hAnsi="Arial" w:cs="Arial"/>
        </w:rPr>
      </w:pPr>
    </w:p>
    <w:p w14:paraId="4416C874" w14:textId="77777777" w:rsidR="00150D30" w:rsidRDefault="00150D30" w:rsidP="00E6765E">
      <w:pPr>
        <w:spacing w:after="0" w:line="360" w:lineRule="auto"/>
        <w:rPr>
          <w:rFonts w:ascii="Arial" w:eastAsia="Cambria" w:hAnsi="Arial" w:cs="Arial"/>
        </w:rPr>
      </w:pPr>
    </w:p>
    <w:p w14:paraId="73A88CC3" w14:textId="77777777" w:rsidR="00150D30" w:rsidRDefault="00150D30" w:rsidP="00E6765E">
      <w:pPr>
        <w:spacing w:after="0" w:line="360" w:lineRule="auto"/>
        <w:rPr>
          <w:rFonts w:ascii="Arial" w:eastAsia="Cambria" w:hAnsi="Arial" w:cs="Arial"/>
        </w:rPr>
      </w:pPr>
    </w:p>
    <w:p w14:paraId="71678EE9" w14:textId="77777777" w:rsidR="00150D30" w:rsidRDefault="00150D30" w:rsidP="00E6765E">
      <w:pPr>
        <w:spacing w:after="0" w:line="360" w:lineRule="auto"/>
        <w:rPr>
          <w:rFonts w:ascii="Arial" w:eastAsia="Cambria" w:hAnsi="Arial" w:cs="Arial"/>
        </w:rPr>
      </w:pPr>
    </w:p>
    <w:p w14:paraId="087E7645" w14:textId="77777777" w:rsidR="00150D30" w:rsidRDefault="00150D30" w:rsidP="00E6765E">
      <w:pPr>
        <w:spacing w:after="0" w:line="360" w:lineRule="auto"/>
        <w:rPr>
          <w:rFonts w:ascii="Arial" w:eastAsia="Cambria" w:hAnsi="Arial" w:cs="Arial"/>
        </w:rPr>
      </w:pPr>
    </w:p>
    <w:p w14:paraId="64962FB6" w14:textId="77777777" w:rsidR="00B70547" w:rsidRDefault="00B70547" w:rsidP="0098011C">
      <w:pPr>
        <w:jc w:val="both"/>
        <w:rPr>
          <w:rFonts w:ascii="Arial" w:hAnsi="Arial" w:cs="Arial"/>
        </w:rPr>
      </w:pPr>
    </w:p>
    <w:p w14:paraId="5C104F3D" w14:textId="77777777" w:rsidR="00B70547" w:rsidRDefault="00B70547" w:rsidP="0098011C">
      <w:pPr>
        <w:jc w:val="both"/>
        <w:rPr>
          <w:rFonts w:ascii="Arial" w:hAnsi="Arial" w:cs="Arial"/>
        </w:rPr>
      </w:pPr>
    </w:p>
    <w:p w14:paraId="238CBADD" w14:textId="70B1477C" w:rsidR="00927317" w:rsidRPr="00C92C27" w:rsidRDefault="5E59599D" w:rsidP="0098011C">
      <w:pPr>
        <w:jc w:val="both"/>
        <w:rPr>
          <w:rFonts w:ascii="Arial" w:hAnsi="Arial" w:cs="Arial"/>
        </w:rPr>
      </w:pPr>
      <w:r w:rsidRPr="00C92C27">
        <w:rPr>
          <w:rFonts w:ascii="Arial" w:hAnsi="Arial" w:cs="Arial"/>
        </w:rPr>
        <w:lastRenderedPageBreak/>
        <w:t xml:space="preserve">Príloha č. 5 </w:t>
      </w:r>
      <w:r w:rsidR="00C2460E" w:rsidRPr="00C92C27">
        <w:rPr>
          <w:rFonts w:ascii="Arial" w:hAnsi="Arial" w:cs="Arial"/>
        </w:rPr>
        <w:t>tejto Zmluvy</w:t>
      </w:r>
      <w:r w:rsidR="00B57B9C" w:rsidRPr="00C92C27">
        <w:rPr>
          <w:rFonts w:ascii="Arial" w:hAnsi="Arial" w:cs="Arial"/>
        </w:rPr>
        <w:t xml:space="preserve"> </w:t>
      </w:r>
      <w:r w:rsidRPr="00C92C27">
        <w:rPr>
          <w:rFonts w:ascii="Arial" w:hAnsi="Arial" w:cs="Arial"/>
        </w:rPr>
        <w:t>– Reklamačné konanie</w:t>
      </w:r>
    </w:p>
    <w:p w14:paraId="23B573FE" w14:textId="683EF283" w:rsidR="00927317" w:rsidRPr="00C92C27" w:rsidRDefault="5E59599D" w:rsidP="0006131E">
      <w:pPr>
        <w:jc w:val="both"/>
        <w:rPr>
          <w:rFonts w:ascii="Arial" w:eastAsia="Cambria" w:hAnsi="Arial" w:cs="Arial"/>
        </w:rPr>
      </w:pPr>
      <w:r w:rsidRPr="00C92C27">
        <w:rPr>
          <w:rFonts w:ascii="Arial" w:eastAsia="Cambria" w:hAnsi="Arial" w:cs="Arial"/>
        </w:rPr>
        <w:t xml:space="preserve">Minimálne požiadavky na </w:t>
      </w:r>
      <w:r w:rsidR="00BF2251" w:rsidRPr="00C92C27">
        <w:rPr>
          <w:rFonts w:ascii="Arial" w:eastAsia="Cambria" w:hAnsi="Arial" w:cs="Arial"/>
        </w:rPr>
        <w:t xml:space="preserve">vybavovanie reklamácie </w:t>
      </w:r>
      <w:r w:rsidRPr="00C92C27">
        <w:rPr>
          <w:rFonts w:ascii="Arial" w:eastAsia="Cambria" w:hAnsi="Arial" w:cs="Arial"/>
        </w:rPr>
        <w:t>v rámci reklamačného konania:</w:t>
      </w:r>
    </w:p>
    <w:p w14:paraId="5D23C614" w14:textId="0614C5AE" w:rsidR="00927317" w:rsidRPr="00C92C27" w:rsidRDefault="5E59599D" w:rsidP="0006131E">
      <w:pPr>
        <w:jc w:val="both"/>
        <w:rPr>
          <w:rFonts w:ascii="Arial" w:eastAsia="Cambria" w:hAnsi="Arial" w:cs="Arial"/>
        </w:rPr>
      </w:pPr>
      <w:r w:rsidRPr="00C92C27">
        <w:rPr>
          <w:rFonts w:ascii="Arial" w:eastAsia="Cambria" w:hAnsi="Arial" w:cs="Arial"/>
        </w:rPr>
        <w:t>Dodávateľ sa zaväzuje</w:t>
      </w:r>
      <w:r w:rsidR="00ED08E0" w:rsidRPr="00C92C27">
        <w:rPr>
          <w:rFonts w:ascii="Arial" w:eastAsia="Cambria" w:hAnsi="Arial" w:cs="Arial"/>
        </w:rPr>
        <w:t xml:space="preserve"> vybavovať reklamácie</w:t>
      </w:r>
      <w:r w:rsidR="00E77FA5" w:rsidRPr="00C92C27">
        <w:rPr>
          <w:rFonts w:ascii="Arial" w:hAnsi="Arial" w:cs="Arial"/>
        </w:rPr>
        <w:t xml:space="preserve"> v </w:t>
      </w:r>
      <w:r w:rsidRPr="00C92C27">
        <w:rPr>
          <w:rFonts w:ascii="Arial" w:eastAsia="Cambria" w:hAnsi="Arial" w:cs="Arial"/>
        </w:rPr>
        <w:t>rámci reklamačného konania po celú dobu záručnej doby.</w:t>
      </w:r>
    </w:p>
    <w:p w14:paraId="5C4D6543" w14:textId="661E16A8" w:rsidR="00927317" w:rsidRPr="00C92C27" w:rsidRDefault="5E59599D" w:rsidP="0006131E">
      <w:pPr>
        <w:jc w:val="both"/>
        <w:rPr>
          <w:rFonts w:ascii="Arial" w:eastAsia="Cambria" w:hAnsi="Arial" w:cs="Arial"/>
        </w:rPr>
      </w:pPr>
      <w:r w:rsidRPr="00C92C27">
        <w:rPr>
          <w:rFonts w:ascii="Arial" w:eastAsia="Cambria" w:hAnsi="Arial" w:cs="Arial"/>
        </w:rPr>
        <w:t>1. Riešenie reklamácie s odvozom a vrátením:</w:t>
      </w:r>
    </w:p>
    <w:p w14:paraId="17E38DC9" w14:textId="5DCCDBFB" w:rsidR="00927317" w:rsidRPr="00C92C27" w:rsidRDefault="5E59599D" w:rsidP="0006131E">
      <w:pPr>
        <w:jc w:val="both"/>
        <w:rPr>
          <w:rFonts w:ascii="Arial" w:eastAsia="Cambria" w:hAnsi="Arial" w:cs="Arial"/>
        </w:rPr>
      </w:pPr>
      <w:r w:rsidRPr="00C92C27">
        <w:rPr>
          <w:rFonts w:ascii="Arial" w:eastAsia="Cambria" w:hAnsi="Arial" w:cs="Arial"/>
        </w:rPr>
        <w:t xml:space="preserve">Dodávateľ zabezpečí vyzdvihnutie reklamovanej edukačnej publikácie priamo v mieste dodania edukačnej publikácie a odovzdanie novej edukačnej publikácie priamo Nadobúdateľovi. Dodávateľ je povinný informovať Nadobúdateľa, ako má </w:t>
      </w:r>
      <w:proofErr w:type="spellStart"/>
      <w:r w:rsidRPr="00C92C27">
        <w:rPr>
          <w:rFonts w:ascii="Arial" w:eastAsia="Cambria" w:hAnsi="Arial" w:cs="Arial"/>
        </w:rPr>
        <w:t>vadné</w:t>
      </w:r>
      <w:proofErr w:type="spellEnd"/>
      <w:r w:rsidRPr="00C92C27">
        <w:rPr>
          <w:rFonts w:ascii="Arial" w:eastAsia="Cambria" w:hAnsi="Arial" w:cs="Arial"/>
        </w:rPr>
        <w:t xml:space="preserve"> edukačné publikácie odovzdať Dodávateľovi tak, aby nedošlo k strate alebo ďalšiemu poškodeniu danej edukačnej publikácie.</w:t>
      </w:r>
    </w:p>
    <w:p w14:paraId="60042013" w14:textId="43988759" w:rsidR="00927317" w:rsidRPr="00C92C27" w:rsidRDefault="5E59599D" w:rsidP="0006131E">
      <w:pPr>
        <w:jc w:val="both"/>
        <w:rPr>
          <w:rFonts w:ascii="Arial" w:eastAsia="Cambria" w:hAnsi="Arial" w:cs="Arial"/>
        </w:rPr>
      </w:pPr>
      <w:r w:rsidRPr="00C92C27">
        <w:rPr>
          <w:rFonts w:ascii="Arial" w:eastAsia="Cambria" w:hAnsi="Arial" w:cs="Arial"/>
        </w:rPr>
        <w:t>2. Podmienky reklamácie:</w:t>
      </w:r>
    </w:p>
    <w:p w14:paraId="1F64AB31" w14:textId="56B409F5" w:rsidR="00927317" w:rsidRPr="00C92C27" w:rsidRDefault="5E59599D" w:rsidP="0006131E">
      <w:pPr>
        <w:jc w:val="both"/>
        <w:rPr>
          <w:rFonts w:ascii="Arial" w:eastAsia="Cambria" w:hAnsi="Arial" w:cs="Arial"/>
        </w:rPr>
      </w:pPr>
      <w:r w:rsidRPr="00C92C27">
        <w:rPr>
          <w:rFonts w:ascii="Arial" w:eastAsia="Cambria" w:hAnsi="Arial" w:cs="Arial"/>
        </w:rPr>
        <w:t xml:space="preserve">Prevzatie </w:t>
      </w:r>
      <w:proofErr w:type="spellStart"/>
      <w:r w:rsidRPr="00C92C27">
        <w:rPr>
          <w:rFonts w:ascii="Arial" w:eastAsia="Cambria" w:hAnsi="Arial" w:cs="Arial"/>
        </w:rPr>
        <w:t>vadnej</w:t>
      </w:r>
      <w:proofErr w:type="spellEnd"/>
      <w:r w:rsidRPr="00C92C27">
        <w:rPr>
          <w:rFonts w:ascii="Arial" w:eastAsia="Cambria" w:hAnsi="Arial" w:cs="Arial"/>
        </w:rPr>
        <w:t xml:space="preserve"> edukačnej publikácie alebo odovzdanie novej edukačnej publikácie Nadobúdateľovi sa uskutoční v bežnom pracovnom čase. Bežný pracovný čas je medzi 07:30 hod. až 15:30 hod., pondelok až piatok. Všetky náklady spojené s riešením reklamácie znáša Dodávateľ. Z reklamačného konania sú vylúčené prípady, ktoré boli spôsobené:</w:t>
      </w:r>
    </w:p>
    <w:p w14:paraId="12EEFD0B" w14:textId="17FDE2C9" w:rsidR="00927317" w:rsidRPr="00C92C27" w:rsidRDefault="5E59599D" w:rsidP="0006131E">
      <w:pPr>
        <w:jc w:val="both"/>
        <w:rPr>
          <w:rFonts w:ascii="Arial" w:eastAsia="Cambria" w:hAnsi="Arial" w:cs="Arial"/>
        </w:rPr>
      </w:pPr>
      <w:r w:rsidRPr="00C92C27">
        <w:rPr>
          <w:rFonts w:ascii="Arial" w:eastAsia="Cambria" w:hAnsi="Arial" w:cs="Arial"/>
        </w:rPr>
        <w:t>a) bežným opotrebením, nesprávnym používaním edukačnej publikácie, a to vrátane a</w:t>
      </w:r>
      <w:r w:rsidR="00FA44D7">
        <w:rPr>
          <w:rFonts w:ascii="Arial" w:eastAsia="Cambria" w:hAnsi="Arial" w:cs="Arial"/>
        </w:rPr>
        <w:t> </w:t>
      </w:r>
      <w:r w:rsidRPr="00C92C27">
        <w:rPr>
          <w:rFonts w:ascii="Arial" w:eastAsia="Cambria" w:hAnsi="Arial" w:cs="Arial"/>
        </w:rPr>
        <w:t>bez obmedzení nesprávnym skladovaním, pádom, neúmernými nárazmi, poškodením nečistotami, vodou alebo pieskom;</w:t>
      </w:r>
    </w:p>
    <w:p w14:paraId="1FB67165" w14:textId="6FFAC4BA" w:rsidR="00927317" w:rsidRPr="00C92C27" w:rsidRDefault="5E59599D" w:rsidP="0006131E">
      <w:pPr>
        <w:jc w:val="both"/>
        <w:rPr>
          <w:rFonts w:ascii="Arial" w:eastAsia="Cambria" w:hAnsi="Arial" w:cs="Arial"/>
        </w:rPr>
      </w:pPr>
      <w:r w:rsidRPr="00C92C27">
        <w:rPr>
          <w:rFonts w:ascii="Arial" w:eastAsia="Cambria" w:hAnsi="Arial" w:cs="Arial"/>
        </w:rPr>
        <w:t>c) nehodami, katastrofami či akoukoľvek inou príčinou mimo kontroly Dodávateľa, a</w:t>
      </w:r>
      <w:r w:rsidR="00E6765E">
        <w:rPr>
          <w:rFonts w:ascii="Arial" w:eastAsia="Cambria" w:hAnsi="Arial" w:cs="Arial"/>
        </w:rPr>
        <w:t> </w:t>
      </w:r>
      <w:r w:rsidRPr="00C92C27">
        <w:rPr>
          <w:rFonts w:ascii="Arial" w:eastAsia="Cambria" w:hAnsi="Arial" w:cs="Arial"/>
        </w:rPr>
        <w:t>to</w:t>
      </w:r>
      <w:r w:rsidR="00E6765E">
        <w:rPr>
          <w:rFonts w:ascii="Arial" w:eastAsia="Cambria" w:hAnsi="Arial" w:cs="Arial"/>
        </w:rPr>
        <w:t> </w:t>
      </w:r>
      <w:r w:rsidRPr="00C92C27">
        <w:rPr>
          <w:rFonts w:ascii="Arial" w:eastAsia="Cambria" w:hAnsi="Arial" w:cs="Arial"/>
        </w:rPr>
        <w:t>vrátane, avšak nie výlučne blesku, povodne, požiaru, verejných nepokojov a</w:t>
      </w:r>
      <w:r w:rsidR="00E6765E">
        <w:rPr>
          <w:rFonts w:ascii="Arial" w:eastAsia="Cambria" w:hAnsi="Arial" w:cs="Arial"/>
        </w:rPr>
        <w:t> </w:t>
      </w:r>
      <w:r w:rsidRPr="00C92C27">
        <w:rPr>
          <w:rFonts w:ascii="Arial" w:eastAsia="Cambria" w:hAnsi="Arial" w:cs="Arial"/>
        </w:rPr>
        <w:t>nesprávnym vetraním.</w:t>
      </w:r>
    </w:p>
    <w:p w14:paraId="6F43A8C6" w14:textId="679025E6" w:rsidR="00927317" w:rsidRPr="00C92C27" w:rsidRDefault="5E59599D" w:rsidP="0006131E">
      <w:pPr>
        <w:jc w:val="both"/>
        <w:rPr>
          <w:rFonts w:ascii="Arial" w:eastAsia="Cambria" w:hAnsi="Arial" w:cs="Arial"/>
        </w:rPr>
      </w:pPr>
      <w:r w:rsidRPr="00C92C27">
        <w:rPr>
          <w:rFonts w:ascii="Arial" w:eastAsia="Cambria" w:hAnsi="Arial" w:cs="Arial"/>
        </w:rPr>
        <w:t>3. Doba na riešenie reklamácie:</w:t>
      </w:r>
    </w:p>
    <w:p w14:paraId="1FA4E067" w14:textId="70D2E367" w:rsidR="00927317" w:rsidRPr="00C92C27" w:rsidRDefault="5E59599D" w:rsidP="0006131E">
      <w:pPr>
        <w:jc w:val="both"/>
        <w:rPr>
          <w:rFonts w:ascii="Arial" w:eastAsia="Cambria" w:hAnsi="Arial" w:cs="Arial"/>
        </w:rPr>
      </w:pPr>
      <w:r w:rsidRPr="00C92C27">
        <w:rPr>
          <w:rFonts w:ascii="Arial" w:eastAsia="Cambria" w:hAnsi="Arial" w:cs="Arial"/>
        </w:rPr>
        <w:t>a) požadovaná doba na zaevidovanie a potvrdenie o zaevidovaní požiadavky na</w:t>
      </w:r>
      <w:r w:rsidR="00FA44D7">
        <w:rPr>
          <w:rFonts w:ascii="Arial" w:eastAsia="Cambria" w:hAnsi="Arial" w:cs="Arial"/>
        </w:rPr>
        <w:t> </w:t>
      </w:r>
      <w:r w:rsidRPr="00C92C27">
        <w:rPr>
          <w:rFonts w:ascii="Arial" w:eastAsia="Cambria" w:hAnsi="Arial" w:cs="Arial"/>
        </w:rPr>
        <w:t>reklamáciu je maximálne 24 hodín po nahlásení požiadavky (po odoslaní emailu, za</w:t>
      </w:r>
      <w:r w:rsidR="00FA44D7">
        <w:rPr>
          <w:rFonts w:ascii="Arial" w:eastAsia="Cambria" w:hAnsi="Arial" w:cs="Arial"/>
        </w:rPr>
        <w:t> </w:t>
      </w:r>
      <w:r w:rsidRPr="00C92C27">
        <w:rPr>
          <w:rFonts w:ascii="Arial" w:eastAsia="Cambria" w:hAnsi="Arial" w:cs="Arial"/>
        </w:rPr>
        <w:t>predpokladu, že bol odoslaný v pracovný deň a v čase od 7:30 hod do 15:30 hod), resp. nasledujúci pracovný deň po dni nahlásenia požiadavky. Pokiaľ Dodávateľ nepotvrdí zaevidovanie požiadavky do 24 hodín od nahlásenia, požiadavka sa považuje za</w:t>
      </w:r>
      <w:r w:rsidR="00FA44D7">
        <w:rPr>
          <w:rFonts w:ascii="Arial" w:eastAsia="Cambria" w:hAnsi="Arial" w:cs="Arial"/>
        </w:rPr>
        <w:t> </w:t>
      </w:r>
      <w:r w:rsidRPr="00C92C27">
        <w:rPr>
          <w:rFonts w:ascii="Arial" w:eastAsia="Cambria" w:hAnsi="Arial" w:cs="Arial"/>
        </w:rPr>
        <w:t>zaevidovanú nasledujúci pracovný deň po dni nahlásenia.</w:t>
      </w:r>
    </w:p>
    <w:p w14:paraId="11C63FD4" w14:textId="6F282CA9" w:rsidR="00927317" w:rsidRPr="00C92C27" w:rsidRDefault="5E59599D" w:rsidP="0006131E">
      <w:pPr>
        <w:jc w:val="both"/>
        <w:rPr>
          <w:rFonts w:ascii="Arial" w:eastAsia="Cambria" w:hAnsi="Arial" w:cs="Arial"/>
        </w:rPr>
      </w:pPr>
      <w:r w:rsidRPr="00C92C27">
        <w:rPr>
          <w:rFonts w:ascii="Arial" w:eastAsia="Cambria" w:hAnsi="Arial" w:cs="Arial"/>
        </w:rPr>
        <w:t>b) požadovaná doba na vyzdvihnutie edukačnej publikácie na reklamáciu je maximálne 48 hodín, resp. 2 pracovné dni po dni zaevidovania požiadavky;</w:t>
      </w:r>
    </w:p>
    <w:p w14:paraId="68AAB439" w14:textId="4D9AF823" w:rsidR="00927317" w:rsidRDefault="5E59599D" w:rsidP="0006131E">
      <w:pPr>
        <w:jc w:val="both"/>
        <w:rPr>
          <w:rFonts w:ascii="Arial" w:eastAsia="Cambria" w:hAnsi="Arial" w:cs="Arial"/>
        </w:rPr>
      </w:pPr>
      <w:r w:rsidRPr="00C92C27">
        <w:rPr>
          <w:rFonts w:ascii="Arial" w:eastAsia="Cambria" w:hAnsi="Arial" w:cs="Arial"/>
        </w:rPr>
        <w:t>c) požadovaná doba na odstránenie vady je 30 kalendárnych dní od zaevidovania požiadavky.</w:t>
      </w:r>
    </w:p>
    <w:p w14:paraId="009F0289" w14:textId="77777777" w:rsidR="00FA44D7" w:rsidRDefault="00FA44D7" w:rsidP="0006131E">
      <w:pPr>
        <w:jc w:val="both"/>
        <w:rPr>
          <w:rFonts w:ascii="Arial" w:eastAsia="Cambria" w:hAnsi="Arial" w:cs="Arial"/>
        </w:rPr>
      </w:pPr>
    </w:p>
    <w:p w14:paraId="468D68EB" w14:textId="77777777" w:rsidR="00FA44D7" w:rsidRPr="00C92C27" w:rsidRDefault="00FA44D7" w:rsidP="0006131E">
      <w:pPr>
        <w:jc w:val="both"/>
        <w:rPr>
          <w:rFonts w:ascii="Arial" w:eastAsia="Cambria" w:hAnsi="Arial" w:cs="Arial"/>
        </w:rPr>
      </w:pPr>
    </w:p>
    <w:p w14:paraId="60E7B2EC" w14:textId="7095C418" w:rsidR="00927317" w:rsidRPr="00C92C27" w:rsidRDefault="5E59599D" w:rsidP="0006131E">
      <w:pPr>
        <w:jc w:val="both"/>
        <w:rPr>
          <w:rFonts w:ascii="Arial" w:eastAsia="Cambria" w:hAnsi="Arial" w:cs="Arial"/>
        </w:rPr>
      </w:pPr>
      <w:r w:rsidRPr="00C92C27">
        <w:rPr>
          <w:rFonts w:ascii="Arial" w:eastAsia="Cambria" w:hAnsi="Arial" w:cs="Arial"/>
        </w:rPr>
        <w:lastRenderedPageBreak/>
        <w:t>4. Nahlasovanie požiadaviek na reklamáciu:</w:t>
      </w:r>
    </w:p>
    <w:p w14:paraId="2DAC826C" w14:textId="2FCD5A49" w:rsidR="00927317" w:rsidRPr="00C92C27" w:rsidRDefault="5E59599D" w:rsidP="0006131E">
      <w:pPr>
        <w:jc w:val="both"/>
        <w:rPr>
          <w:rFonts w:ascii="Arial" w:eastAsia="Cambria" w:hAnsi="Arial" w:cs="Arial"/>
        </w:rPr>
      </w:pPr>
      <w:r w:rsidRPr="00C92C27">
        <w:rPr>
          <w:rFonts w:ascii="Arial" w:eastAsia="Cambria" w:hAnsi="Arial" w:cs="Arial"/>
        </w:rPr>
        <w:t xml:space="preserve">Nahlasovanie vád edukačných publikácií v rámci reklamačného konania prebieha prostredníctvom t. č. Dodávateľa uvedeného v záhlaví tejto </w:t>
      </w:r>
      <w:r w:rsidR="00B84584" w:rsidRPr="00C92C27">
        <w:rPr>
          <w:rFonts w:ascii="Arial" w:eastAsia="Cambria" w:hAnsi="Arial" w:cs="Arial"/>
        </w:rPr>
        <w:t>Z</w:t>
      </w:r>
      <w:r w:rsidRPr="00C92C27">
        <w:rPr>
          <w:rFonts w:ascii="Arial" w:eastAsia="Cambria" w:hAnsi="Arial" w:cs="Arial"/>
        </w:rPr>
        <w:t>mluvy v pracovných dňoch v</w:t>
      </w:r>
      <w:r w:rsidR="00FA44D7">
        <w:rPr>
          <w:rFonts w:ascii="Arial" w:eastAsia="Cambria" w:hAnsi="Arial" w:cs="Arial"/>
        </w:rPr>
        <w:t> </w:t>
      </w:r>
      <w:r w:rsidRPr="00C92C27">
        <w:rPr>
          <w:rFonts w:ascii="Arial" w:eastAsia="Cambria" w:hAnsi="Arial" w:cs="Arial"/>
        </w:rPr>
        <w:t>čase od 7:30 do 15:30 hod. alebo elektronicky prostredníctvom zaslania e-mailu na</w:t>
      </w:r>
      <w:r w:rsidR="00FA44D7">
        <w:rPr>
          <w:rFonts w:ascii="Arial" w:eastAsia="Cambria" w:hAnsi="Arial" w:cs="Arial"/>
        </w:rPr>
        <w:t> </w:t>
      </w:r>
      <w:r w:rsidRPr="00C92C27">
        <w:rPr>
          <w:rFonts w:ascii="Arial" w:eastAsia="Cambria" w:hAnsi="Arial" w:cs="Arial"/>
        </w:rPr>
        <w:t>kontaktný e-mail na nahlasovanie požiadaviek.</w:t>
      </w:r>
    </w:p>
    <w:p w14:paraId="75BA909B" w14:textId="31273F75" w:rsidR="00927317" w:rsidRPr="00C92C27" w:rsidRDefault="5E59599D" w:rsidP="0006131E">
      <w:pPr>
        <w:jc w:val="both"/>
        <w:rPr>
          <w:rFonts w:ascii="Arial" w:eastAsia="Cambria" w:hAnsi="Arial" w:cs="Arial"/>
        </w:rPr>
      </w:pPr>
      <w:r w:rsidRPr="00C92C27">
        <w:rPr>
          <w:rFonts w:ascii="Arial" w:eastAsia="Cambria" w:hAnsi="Arial" w:cs="Arial"/>
        </w:rPr>
        <w:t>Nadobúdateľ sa zaväzuje zabezpečiť nahlasovanie požiadaviek bezodkladne a presne, pričom hlásenie musí obsahovať:</w:t>
      </w:r>
    </w:p>
    <w:p w14:paraId="36ACFAD4" w14:textId="4A01C4FD" w:rsidR="00927317" w:rsidRPr="00C92C27" w:rsidRDefault="5E59599D" w:rsidP="004A5024">
      <w:pPr>
        <w:rPr>
          <w:rFonts w:ascii="Arial" w:eastAsia="Cambria" w:hAnsi="Arial" w:cs="Arial"/>
        </w:rPr>
      </w:pPr>
      <w:r w:rsidRPr="00C92C27">
        <w:rPr>
          <w:rFonts w:ascii="Arial" w:eastAsia="Cambria" w:hAnsi="Arial" w:cs="Arial"/>
        </w:rPr>
        <w:t xml:space="preserve">• dátum a čas hlásenia,  </w:t>
      </w:r>
      <w:r w:rsidR="00182D62" w:rsidRPr="00C92C27">
        <w:rPr>
          <w:rFonts w:ascii="Arial" w:hAnsi="Arial" w:cs="Arial"/>
        </w:rPr>
        <w:br/>
      </w:r>
      <w:r w:rsidRPr="00C92C27">
        <w:rPr>
          <w:rFonts w:ascii="Arial" w:eastAsia="Cambria" w:hAnsi="Arial" w:cs="Arial"/>
        </w:rPr>
        <w:t xml:space="preserve">• názov edukačnej publikácie,  </w:t>
      </w:r>
      <w:r w:rsidR="00182D62" w:rsidRPr="00C92C27">
        <w:rPr>
          <w:rFonts w:ascii="Arial" w:hAnsi="Arial" w:cs="Arial"/>
        </w:rPr>
        <w:br/>
      </w:r>
      <w:r w:rsidRPr="00C92C27">
        <w:rPr>
          <w:rFonts w:ascii="Arial" w:eastAsia="Cambria" w:hAnsi="Arial" w:cs="Arial"/>
        </w:rPr>
        <w:t xml:space="preserve">• ISBN edukačnej publikácie,  </w:t>
      </w:r>
      <w:r w:rsidR="00182D62" w:rsidRPr="00C92C27">
        <w:rPr>
          <w:rFonts w:ascii="Arial" w:hAnsi="Arial" w:cs="Arial"/>
        </w:rPr>
        <w:br/>
      </w:r>
      <w:r w:rsidRPr="00C92C27">
        <w:rPr>
          <w:rFonts w:ascii="Arial" w:eastAsia="Cambria" w:hAnsi="Arial" w:cs="Arial"/>
        </w:rPr>
        <w:t xml:space="preserve">• popis a prejav vady edukačnej publikácie,  </w:t>
      </w:r>
      <w:r w:rsidR="00182D62" w:rsidRPr="00C92C27">
        <w:rPr>
          <w:rFonts w:ascii="Arial" w:hAnsi="Arial" w:cs="Arial"/>
        </w:rPr>
        <w:br/>
      </w:r>
      <w:r w:rsidRPr="00C92C27">
        <w:rPr>
          <w:rFonts w:ascii="Arial" w:eastAsia="Cambria" w:hAnsi="Arial" w:cs="Arial"/>
        </w:rPr>
        <w:t xml:space="preserve">• počet </w:t>
      </w:r>
      <w:proofErr w:type="spellStart"/>
      <w:r w:rsidRPr="00C92C27">
        <w:rPr>
          <w:rFonts w:ascii="Arial" w:eastAsia="Cambria" w:hAnsi="Arial" w:cs="Arial"/>
        </w:rPr>
        <w:t>vadných</w:t>
      </w:r>
      <w:proofErr w:type="spellEnd"/>
      <w:r w:rsidRPr="00C92C27">
        <w:rPr>
          <w:rFonts w:ascii="Arial" w:eastAsia="Cambria" w:hAnsi="Arial" w:cs="Arial"/>
        </w:rPr>
        <w:t xml:space="preserve"> a/alebo chýbajúcich kusov,  </w:t>
      </w:r>
      <w:r w:rsidR="00182D62" w:rsidRPr="00C92C27">
        <w:rPr>
          <w:rFonts w:ascii="Arial" w:hAnsi="Arial" w:cs="Arial"/>
        </w:rPr>
        <w:br/>
      </w:r>
      <w:r w:rsidRPr="00C92C27">
        <w:rPr>
          <w:rFonts w:ascii="Arial" w:eastAsia="Cambria" w:hAnsi="Arial" w:cs="Arial"/>
        </w:rPr>
        <w:t xml:space="preserve">• číslo Preberacieho protokolu,  </w:t>
      </w:r>
      <w:r w:rsidR="00182D62" w:rsidRPr="00C92C27">
        <w:rPr>
          <w:rFonts w:ascii="Arial" w:hAnsi="Arial" w:cs="Arial"/>
        </w:rPr>
        <w:br/>
      </w:r>
      <w:r w:rsidRPr="00C92C27">
        <w:rPr>
          <w:rFonts w:ascii="Arial" w:eastAsia="Cambria" w:hAnsi="Arial" w:cs="Arial"/>
        </w:rPr>
        <w:t xml:space="preserve">• meno a kontakt (t. č. a email) </w:t>
      </w:r>
      <w:proofErr w:type="spellStart"/>
      <w:r w:rsidRPr="00C92C27">
        <w:rPr>
          <w:rFonts w:ascii="Arial" w:eastAsia="Cambria" w:hAnsi="Arial" w:cs="Arial"/>
        </w:rPr>
        <w:t>nahlasovateľa</w:t>
      </w:r>
      <w:proofErr w:type="spellEnd"/>
      <w:r w:rsidRPr="00C92C27">
        <w:rPr>
          <w:rFonts w:ascii="Arial" w:eastAsia="Cambria" w:hAnsi="Arial" w:cs="Arial"/>
        </w:rPr>
        <w:t>.</w:t>
      </w:r>
    </w:p>
    <w:p w14:paraId="4D6B9817" w14:textId="42B97A7E" w:rsidR="00927317" w:rsidRPr="00C92C27" w:rsidRDefault="5E59599D" w:rsidP="0006131E">
      <w:pPr>
        <w:jc w:val="both"/>
        <w:rPr>
          <w:rFonts w:ascii="Arial" w:eastAsia="Cambria" w:hAnsi="Arial" w:cs="Arial"/>
        </w:rPr>
      </w:pPr>
      <w:r w:rsidRPr="00C92C27">
        <w:rPr>
          <w:rFonts w:ascii="Arial" w:eastAsia="Cambria" w:hAnsi="Arial" w:cs="Arial"/>
        </w:rPr>
        <w:t>Dodávateľ je povinný viesť evidenciu dátumu a času nahlásenia požiadavky, názvu edukačnej publikácie, vrátane ISBN, ktorej sa požiadavka týka, popisu vady, mena a</w:t>
      </w:r>
      <w:r w:rsidR="00FA44D7">
        <w:rPr>
          <w:rFonts w:ascii="Arial" w:eastAsia="Cambria" w:hAnsi="Arial" w:cs="Arial"/>
        </w:rPr>
        <w:t> </w:t>
      </w:r>
      <w:r w:rsidRPr="00C92C27">
        <w:rPr>
          <w:rFonts w:ascii="Arial" w:eastAsia="Cambria" w:hAnsi="Arial" w:cs="Arial"/>
        </w:rPr>
        <w:t xml:space="preserve">kontaktu </w:t>
      </w:r>
      <w:proofErr w:type="spellStart"/>
      <w:r w:rsidRPr="00C92C27">
        <w:rPr>
          <w:rFonts w:ascii="Arial" w:eastAsia="Cambria" w:hAnsi="Arial" w:cs="Arial"/>
        </w:rPr>
        <w:t>nahlasovateľa</w:t>
      </w:r>
      <w:proofErr w:type="spellEnd"/>
      <w:r w:rsidRPr="00C92C27">
        <w:rPr>
          <w:rFonts w:ascii="Arial" w:eastAsia="Cambria" w:hAnsi="Arial" w:cs="Arial"/>
        </w:rPr>
        <w:t>, spôsobu a termínu jej vyriešenia.</w:t>
      </w:r>
    </w:p>
    <w:p w14:paraId="45D2DA5B" w14:textId="04B58AFC" w:rsidR="00927317" w:rsidRPr="00C92C27" w:rsidRDefault="5E59599D" w:rsidP="0006131E">
      <w:pPr>
        <w:jc w:val="both"/>
        <w:rPr>
          <w:rFonts w:ascii="Arial" w:eastAsia="Cambria" w:hAnsi="Arial" w:cs="Arial"/>
        </w:rPr>
      </w:pPr>
      <w:r w:rsidRPr="00C92C27">
        <w:rPr>
          <w:rFonts w:ascii="Arial" w:eastAsia="Cambria" w:hAnsi="Arial" w:cs="Arial"/>
        </w:rPr>
        <w:t>Dodávateľ je povinný realizovať riešenie reklamácií počas celej záručnej doby, v</w:t>
      </w:r>
      <w:r w:rsidR="00FA44D7">
        <w:rPr>
          <w:rFonts w:ascii="Arial" w:eastAsia="Cambria" w:hAnsi="Arial" w:cs="Arial"/>
        </w:rPr>
        <w:t> </w:t>
      </w:r>
      <w:r w:rsidRPr="00C92C27">
        <w:rPr>
          <w:rFonts w:ascii="Arial" w:eastAsia="Cambria" w:hAnsi="Arial" w:cs="Arial"/>
        </w:rPr>
        <w:t xml:space="preserve">pracovných dňoch od 7:30 hod do 15:30 hod., na čísle uvedenom v záhlaví tejto </w:t>
      </w:r>
      <w:r w:rsidR="00B84584" w:rsidRPr="00C92C27">
        <w:rPr>
          <w:rFonts w:ascii="Arial" w:eastAsia="Cambria" w:hAnsi="Arial" w:cs="Arial"/>
        </w:rPr>
        <w:t>Z</w:t>
      </w:r>
      <w:r w:rsidRPr="00C92C27">
        <w:rPr>
          <w:rFonts w:ascii="Arial" w:eastAsia="Cambria" w:hAnsi="Arial" w:cs="Arial"/>
        </w:rPr>
        <w:t>mluvy.</w:t>
      </w:r>
    </w:p>
    <w:p w14:paraId="2AC3600F" w14:textId="0085C935" w:rsidR="00927317" w:rsidRPr="00C92C27" w:rsidRDefault="5E59599D" w:rsidP="0006131E">
      <w:pPr>
        <w:jc w:val="both"/>
        <w:rPr>
          <w:rFonts w:ascii="Arial" w:eastAsia="Cambria" w:hAnsi="Arial" w:cs="Arial"/>
        </w:rPr>
      </w:pPr>
      <w:r w:rsidRPr="00C92C27">
        <w:rPr>
          <w:rFonts w:ascii="Arial" w:eastAsia="Cambria" w:hAnsi="Arial" w:cs="Arial"/>
        </w:rPr>
        <w:t>5. Konkrétny spôsob riešenia reklamácie sa môže líšiť podľa podmienok výrobcu danej edukačnej publikácie, pričom však vyššie uvedené minimálne podmienky musia byť dodržané. Za dodržanie týchto podmienok ručí Dodávateľ.</w:t>
      </w:r>
    </w:p>
    <w:p w14:paraId="6ECC6868" w14:textId="798D6E87" w:rsidR="00927317" w:rsidRPr="00020178" w:rsidRDefault="00927317" w:rsidP="00927317">
      <w:pPr>
        <w:jc w:val="both"/>
      </w:pPr>
    </w:p>
    <w:p w14:paraId="19A3FA24" w14:textId="0EDD0277" w:rsidR="00927317" w:rsidRPr="00020178" w:rsidRDefault="00927317" w:rsidP="00927317">
      <w:pPr>
        <w:jc w:val="both"/>
      </w:pPr>
    </w:p>
    <w:p w14:paraId="3ADCB25A" w14:textId="21D19409" w:rsidR="00927317" w:rsidRPr="00020178" w:rsidRDefault="00927317" w:rsidP="00927317">
      <w:pPr>
        <w:jc w:val="both"/>
      </w:pPr>
    </w:p>
    <w:p w14:paraId="782D122A" w14:textId="43707D8D" w:rsidR="00927317" w:rsidRPr="00020178" w:rsidRDefault="00927317" w:rsidP="00927317">
      <w:pPr>
        <w:jc w:val="both"/>
      </w:pPr>
    </w:p>
    <w:p w14:paraId="20615CD9" w14:textId="2E71AD9A" w:rsidR="00927317" w:rsidRPr="00020178" w:rsidRDefault="00927317" w:rsidP="00927317">
      <w:pPr>
        <w:jc w:val="both"/>
      </w:pPr>
    </w:p>
    <w:p w14:paraId="284E6CCD" w14:textId="416CEA8D" w:rsidR="00927317" w:rsidRPr="00020178" w:rsidRDefault="00927317" w:rsidP="00927317">
      <w:pPr>
        <w:jc w:val="both"/>
      </w:pPr>
    </w:p>
    <w:p w14:paraId="700A49C4" w14:textId="0001F741" w:rsidR="00927317" w:rsidRPr="00020178" w:rsidRDefault="00927317" w:rsidP="00927317">
      <w:pPr>
        <w:jc w:val="both"/>
      </w:pPr>
    </w:p>
    <w:p w14:paraId="2BC87236" w14:textId="77777777" w:rsidR="00FA44D7" w:rsidRDefault="00FA44D7" w:rsidP="00927317">
      <w:pPr>
        <w:jc w:val="both"/>
      </w:pPr>
    </w:p>
    <w:p w14:paraId="773C727C" w14:textId="77777777" w:rsidR="00FA44D7" w:rsidRDefault="00FA44D7" w:rsidP="00927317">
      <w:pPr>
        <w:jc w:val="both"/>
      </w:pPr>
    </w:p>
    <w:p w14:paraId="3CB7AF63" w14:textId="77777777" w:rsidR="00FF109E" w:rsidRDefault="00FF109E" w:rsidP="00927317">
      <w:pPr>
        <w:jc w:val="both"/>
      </w:pPr>
    </w:p>
    <w:p w14:paraId="5F3FC73A" w14:textId="04E7691A" w:rsidR="00927317" w:rsidRPr="00020178" w:rsidRDefault="03D39C1C" w:rsidP="00927317">
      <w:pPr>
        <w:jc w:val="both"/>
        <w:rPr>
          <w:rFonts w:ascii="Arial" w:hAnsi="Arial" w:cs="Arial"/>
        </w:rPr>
      </w:pPr>
      <w:r w:rsidRPr="30B732B0">
        <w:rPr>
          <w:rFonts w:ascii="Arial" w:hAnsi="Arial" w:cs="Arial"/>
        </w:rPr>
        <w:lastRenderedPageBreak/>
        <w:t xml:space="preserve">Príloha č. 6 </w:t>
      </w:r>
      <w:r w:rsidR="00B57B9C">
        <w:rPr>
          <w:rFonts w:ascii="Arial" w:hAnsi="Arial" w:cs="Arial"/>
        </w:rPr>
        <w:t xml:space="preserve">tejto Zmluvy </w:t>
      </w:r>
      <w:r w:rsidRPr="30B732B0">
        <w:rPr>
          <w:rFonts w:ascii="Arial" w:hAnsi="Arial" w:cs="Arial"/>
        </w:rPr>
        <w:t xml:space="preserve">– Protikorupčná doložka </w:t>
      </w:r>
    </w:p>
    <w:p w14:paraId="2CCAE0A0" w14:textId="77777777" w:rsidR="00927317" w:rsidRPr="00020178" w:rsidRDefault="00927317" w:rsidP="00927317">
      <w:pPr>
        <w:jc w:val="both"/>
        <w:rPr>
          <w:rFonts w:ascii="Arial" w:hAnsi="Arial" w:cs="Arial"/>
        </w:rPr>
      </w:pPr>
      <w:r w:rsidRPr="00144AEE">
        <w:rPr>
          <w:rFonts w:ascii="Arial" w:hAnsi="Arial" w:cs="Arial"/>
        </w:rPr>
        <w:t xml:space="preserve">PROTIKORUPČNÁ DOLOŽKA </w:t>
      </w:r>
    </w:p>
    <w:p w14:paraId="7E182AD2" w14:textId="50D0E791" w:rsidR="00927317" w:rsidRPr="00020178" w:rsidRDefault="00927317" w:rsidP="00927317">
      <w:pPr>
        <w:jc w:val="both"/>
        <w:rPr>
          <w:rFonts w:ascii="Arial" w:hAnsi="Arial" w:cs="Arial"/>
        </w:rPr>
      </w:pPr>
      <w:r w:rsidRPr="00144AEE">
        <w:rPr>
          <w:rFonts w:ascii="Arial" w:hAnsi="Arial" w:cs="Arial"/>
        </w:rPr>
        <w:t xml:space="preserve">V súvislosti s uzavretím a plnením záväzkov na základe tejto </w:t>
      </w:r>
      <w:r w:rsidR="00B503CB">
        <w:rPr>
          <w:rFonts w:ascii="Arial" w:hAnsi="Arial" w:cs="Arial"/>
        </w:rPr>
        <w:t>Z</w:t>
      </w:r>
      <w:r w:rsidRPr="00144AEE">
        <w:rPr>
          <w:rFonts w:ascii="Arial" w:hAnsi="Arial" w:cs="Arial"/>
        </w:rPr>
        <w:t xml:space="preserve">mluvy sa Dodávateľ zaväzuje, že: </w:t>
      </w:r>
    </w:p>
    <w:p w14:paraId="002FAC2F" w14:textId="1F10A9F3" w:rsidR="00927317" w:rsidRDefault="00927317" w:rsidP="00927317">
      <w:pPr>
        <w:jc w:val="both"/>
        <w:rPr>
          <w:rFonts w:ascii="Arial" w:hAnsi="Arial" w:cs="Arial"/>
        </w:rPr>
      </w:pPr>
      <w:r>
        <w:br/>
      </w:r>
      <w:r w:rsidRPr="7AAFFC94">
        <w:rPr>
          <w:rFonts w:ascii="Arial" w:hAnsi="Arial" w:cs="Arial"/>
        </w:rPr>
        <w:t xml:space="preserve">a) každá osoba (vrátane subdodávateľov Dodávateľa) konajúca v jeho mene sa zdrží akejkoľvek činnosti, ktorá má povahu korupcie alebo korupčného správania, alebo poskytovania darov ktorémukoľvek zamestnancovi alebo štatutárnemu zástupcovi Objednávateľa alebo im spriazneným osobám, alebo osobe konajúcej v mene Objednávateľa, s cieľom urýchliť bežné činnosti Objednávateľa alebo dojednať výhody pre seba alebo inú osobu, ktorá sa podieľa na uzavretí alebo realizácii tejto </w:t>
      </w:r>
      <w:r w:rsidR="00B503CB">
        <w:rPr>
          <w:rFonts w:ascii="Arial" w:hAnsi="Arial" w:cs="Arial"/>
        </w:rPr>
        <w:t>Z</w:t>
      </w:r>
      <w:r w:rsidRPr="7AAFFC94">
        <w:rPr>
          <w:rFonts w:ascii="Arial" w:hAnsi="Arial" w:cs="Arial"/>
        </w:rPr>
        <w:t>mluvy,</w:t>
      </w:r>
    </w:p>
    <w:p w14:paraId="3FED3E26" w14:textId="5DFC9394" w:rsidR="00927317" w:rsidRPr="00020178" w:rsidRDefault="00927317" w:rsidP="00927317">
      <w:pPr>
        <w:jc w:val="both"/>
        <w:rPr>
          <w:rFonts w:ascii="Arial" w:hAnsi="Arial" w:cs="Arial"/>
        </w:rPr>
      </w:pPr>
      <w:r w:rsidRPr="7AAFFC94">
        <w:rPr>
          <w:rFonts w:ascii="Arial" w:hAnsi="Arial" w:cs="Arial"/>
        </w:rPr>
        <w:t xml:space="preserve"> </w:t>
      </w:r>
      <w:r>
        <w:br/>
      </w:r>
      <w:r w:rsidRPr="7AAFFC94">
        <w:rPr>
          <w:rFonts w:ascii="Arial" w:hAnsi="Arial" w:cs="Arial"/>
        </w:rPr>
        <w:t xml:space="preserve">b) 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w:t>
      </w:r>
      <w:r w:rsidR="00B503CB">
        <w:rPr>
          <w:rFonts w:ascii="Arial" w:hAnsi="Arial" w:cs="Arial"/>
        </w:rPr>
        <w:t>Z</w:t>
      </w:r>
      <w:r w:rsidRPr="7AAFFC94">
        <w:rPr>
          <w:rFonts w:ascii="Arial" w:hAnsi="Arial" w:cs="Arial"/>
        </w:rPr>
        <w:t>mluvy alebo prisľúbila, ponúkla alebo poskytla dar alebo inú nenáležitú výhodu, v očakávaní výhody pri získavaní, zachovávaní či realizácii zmluvných vzťahov s</w:t>
      </w:r>
      <w:r w:rsidR="00FA44D7">
        <w:rPr>
          <w:rFonts w:ascii="Arial" w:hAnsi="Arial" w:cs="Arial"/>
        </w:rPr>
        <w:t> </w:t>
      </w:r>
      <w:r w:rsidRPr="7AAFFC94">
        <w:rPr>
          <w:rFonts w:ascii="Arial" w:hAnsi="Arial" w:cs="Arial"/>
        </w:rPr>
        <w:t xml:space="preserve">Objednávateľom, Dodávateľ bezodkladne oznámi túto skutočnosť príslušnému orgánu, alebo v prípade pochybnosti o okolnostiach takéhoto dôvodného podozrenia túto skutočnosť oznámi na e-mailovú adresu eduoko@minedu.sk, </w:t>
      </w:r>
    </w:p>
    <w:p w14:paraId="0B75FEB1" w14:textId="0E271462" w:rsidR="00927317" w:rsidRPr="00020178" w:rsidRDefault="00927317" w:rsidP="00927317">
      <w:pPr>
        <w:jc w:val="both"/>
        <w:rPr>
          <w:rFonts w:ascii="Arial" w:hAnsi="Arial" w:cs="Arial"/>
        </w:rPr>
      </w:pPr>
      <w:r w:rsidRPr="7AAFFC94">
        <w:rPr>
          <w:rFonts w:ascii="Arial" w:hAnsi="Arial" w:cs="Arial"/>
        </w:rPr>
        <w:t>c) v prípade, keď ho Objednávateľ upozorní, že má dôvodné podozrenie o porušení ktoréhokoľvek ustanovenia tejto doložky, je Dodávateľ povinný poskytnúť potrebnú súčinnosť pri objasňovaní podozrenia, vrátane všetkých potrebných dokumentov. Objednávateľ môže prijať potrebné opatrenia na ochranu svojho dobrého mena. Neposkytnutie súčinnosti na odstránenie tohto dôvodného podozrenia je dôvodom na</w:t>
      </w:r>
      <w:r w:rsidR="00FA44D7">
        <w:rPr>
          <w:rFonts w:ascii="Arial" w:hAnsi="Arial" w:cs="Arial"/>
        </w:rPr>
        <w:t> </w:t>
      </w:r>
      <w:r w:rsidR="000314BC">
        <w:rPr>
          <w:rFonts w:ascii="Arial" w:hAnsi="Arial" w:cs="Arial"/>
        </w:rPr>
        <w:t>odstúpenie</w:t>
      </w:r>
      <w:r w:rsidRPr="7AAFFC94">
        <w:rPr>
          <w:rFonts w:ascii="Arial" w:hAnsi="Arial" w:cs="Arial"/>
        </w:rPr>
        <w:t xml:space="preserve"> </w:t>
      </w:r>
      <w:r w:rsidR="000F6B9A">
        <w:rPr>
          <w:rFonts w:ascii="Arial" w:hAnsi="Arial" w:cs="Arial"/>
        </w:rPr>
        <w:t xml:space="preserve">od </w:t>
      </w:r>
      <w:r w:rsidRPr="7AAFFC94">
        <w:rPr>
          <w:rFonts w:ascii="Arial" w:hAnsi="Arial" w:cs="Arial"/>
        </w:rPr>
        <w:t xml:space="preserve">tejto </w:t>
      </w:r>
      <w:r w:rsidR="00B503CB">
        <w:rPr>
          <w:rFonts w:ascii="Arial" w:hAnsi="Arial" w:cs="Arial"/>
        </w:rPr>
        <w:t>Z</w:t>
      </w:r>
      <w:r w:rsidRPr="7AAFFC94">
        <w:rPr>
          <w:rFonts w:ascii="Arial" w:hAnsi="Arial" w:cs="Arial"/>
        </w:rPr>
        <w:t xml:space="preserve">mluvy, </w:t>
      </w:r>
    </w:p>
    <w:p w14:paraId="48B887B8" w14:textId="7D509B7B" w:rsidR="00927317" w:rsidRPr="00020178" w:rsidRDefault="00927317" w:rsidP="00927317">
      <w:pPr>
        <w:jc w:val="both"/>
        <w:rPr>
          <w:rFonts w:ascii="Arial" w:hAnsi="Arial" w:cs="Arial"/>
        </w:rPr>
      </w:pPr>
      <w:r>
        <w:br/>
      </w:r>
      <w:r w:rsidRPr="7AAFFC94">
        <w:rPr>
          <w:rFonts w:ascii="Arial" w:hAnsi="Arial" w:cs="Arial"/>
        </w:rPr>
        <w:t xml:space="preserve">d) v prípade, keď sa preukáže, že Dodávateľ sa priamo alebo cez sprostredkovateľa podieľal na korupcii alebo inej protizákonnej činnosti v súvislosti s uzavretím alebo plnením tejto </w:t>
      </w:r>
      <w:r w:rsidR="00B503CB">
        <w:rPr>
          <w:rFonts w:ascii="Arial" w:hAnsi="Arial" w:cs="Arial"/>
        </w:rPr>
        <w:t>Z</w:t>
      </w:r>
      <w:r w:rsidRPr="7AAFFC94">
        <w:rPr>
          <w:rFonts w:ascii="Arial" w:hAnsi="Arial" w:cs="Arial"/>
        </w:rPr>
        <w:t xml:space="preserve">mluvy, Objednávateľ je oprávnený aj bez predchádzajúceho upozornenia odstúpiť od tejto </w:t>
      </w:r>
      <w:r w:rsidR="00B503CB">
        <w:rPr>
          <w:rFonts w:ascii="Arial" w:hAnsi="Arial" w:cs="Arial"/>
        </w:rPr>
        <w:t>Z</w:t>
      </w:r>
      <w:r w:rsidRPr="7AAFFC94">
        <w:rPr>
          <w:rFonts w:ascii="Arial" w:hAnsi="Arial" w:cs="Arial"/>
        </w:rPr>
        <w:t xml:space="preserve">mluvy s okamžitou platnosťou bez toho, aby Dodávateľovi vznikol akýkoľvek nárok zo zodpovednosti za odstúpenie Objednávateľa od tejto </w:t>
      </w:r>
      <w:r w:rsidR="00B503CB">
        <w:rPr>
          <w:rFonts w:ascii="Arial" w:hAnsi="Arial" w:cs="Arial"/>
        </w:rPr>
        <w:t>Z</w:t>
      </w:r>
      <w:r w:rsidRPr="7AAFFC94">
        <w:rPr>
          <w:rFonts w:ascii="Arial" w:hAnsi="Arial" w:cs="Arial"/>
        </w:rPr>
        <w:t>mluvy, ak</w:t>
      </w:r>
      <w:r w:rsidR="00FA44D7">
        <w:rPr>
          <w:rFonts w:ascii="Arial" w:hAnsi="Arial" w:cs="Arial"/>
        </w:rPr>
        <w:t> </w:t>
      </w:r>
      <w:r w:rsidRPr="7AAFFC94">
        <w:rPr>
          <w:rFonts w:ascii="Arial" w:hAnsi="Arial" w:cs="Arial"/>
        </w:rPr>
        <w:t xml:space="preserve">nebolo dohodnuté inak. Dodávateľ sa zaväzuje, že ak sa preukáže jeho porušenie ustanovení tejto doložky, odškodní Objednávateľa v maximálnom možnom rozsahu alebo nahradí náklady vzniknuté v súvislosti s porušením tejto protikorupčnej doložky. </w:t>
      </w:r>
    </w:p>
    <w:p w14:paraId="6A3B7941" w14:textId="77777777" w:rsidR="00927317" w:rsidRDefault="00927317" w:rsidP="00927317">
      <w:pPr>
        <w:jc w:val="both"/>
        <w:rPr>
          <w:rFonts w:ascii="Arial" w:hAnsi="Arial" w:cs="Arial"/>
        </w:rPr>
      </w:pPr>
    </w:p>
    <w:p w14:paraId="06A7A389" w14:textId="77777777" w:rsidR="00927317" w:rsidRDefault="00927317" w:rsidP="00927317">
      <w:pPr>
        <w:jc w:val="both"/>
        <w:rPr>
          <w:rFonts w:ascii="Arial" w:hAnsi="Arial" w:cs="Arial"/>
        </w:rPr>
      </w:pPr>
    </w:p>
    <w:p w14:paraId="0764F8DB" w14:textId="77777777" w:rsidR="00FF109E" w:rsidRDefault="00FF109E" w:rsidP="00927317">
      <w:pPr>
        <w:jc w:val="both"/>
        <w:rPr>
          <w:rFonts w:ascii="Arial" w:hAnsi="Arial" w:cs="Arial"/>
        </w:rPr>
      </w:pPr>
    </w:p>
    <w:p w14:paraId="683967FA" w14:textId="77777777" w:rsidR="00927317" w:rsidRDefault="00927317" w:rsidP="00927317">
      <w:pPr>
        <w:jc w:val="both"/>
        <w:rPr>
          <w:rFonts w:ascii="Arial" w:hAnsi="Arial" w:cs="Arial"/>
        </w:rPr>
      </w:pPr>
      <w:r w:rsidRPr="00144AEE">
        <w:rPr>
          <w:rFonts w:ascii="Arial" w:hAnsi="Arial" w:cs="Arial"/>
        </w:rPr>
        <w:lastRenderedPageBreak/>
        <w:t>Vysvetlenie pojmov:</w:t>
      </w:r>
    </w:p>
    <w:p w14:paraId="182E7052" w14:textId="77777777" w:rsidR="006D7310" w:rsidRDefault="00927317" w:rsidP="00927317">
      <w:pPr>
        <w:jc w:val="both"/>
        <w:rPr>
          <w:rFonts w:ascii="Arial" w:hAnsi="Arial" w:cs="Arial"/>
        </w:rPr>
      </w:pPr>
      <w:r w:rsidRPr="00144AEE">
        <w:rPr>
          <w:rFonts w:ascii="Arial" w:hAnsi="Arial" w:cs="Arial"/>
        </w:rPr>
        <w:br/>
        <w:t xml:space="preserve">Korupciou sa rozumie ponúkanie, sľubovanie, poskytnutie, prijatie alebo požadovanie neoprávnenej výhody akejkoľvek majetkovej alebo nemajetkovej hodnoty, konania alebo zdržanie sa konania, priamo alebo cez sprostredkovateľa, v súvislosti s obstarávaním veci všeobecného záujmu alebo v rozpore s platnými právnymi predpismi, ako aj úplatok alebo odmena pre osobu za to, aby konala alebo sa zdržala konania v súvislosti s plnením svojich povinností, výkonom právomocí, povolania alebo funkcie. Pod pojmom korupcia sa rozumie </w:t>
      </w:r>
      <w:r w:rsidRPr="00020178">
        <w:rPr>
          <w:rFonts w:ascii="Arial" w:hAnsi="Arial" w:cs="Arial"/>
        </w:rPr>
        <w:t>a</w:t>
      </w:r>
      <w:r w:rsidRPr="00144AEE">
        <w:rPr>
          <w:rFonts w:ascii="Arial" w:hAnsi="Arial" w:cs="Arial"/>
        </w:rPr>
        <w:t xml:space="preserve">j zneužitie moci alebo postavenia vo vlastný prospech alebo v prospech iných osôb. </w:t>
      </w:r>
      <w:r w:rsidRPr="00144AEE">
        <w:rPr>
          <w:rFonts w:ascii="Arial" w:hAnsi="Arial" w:cs="Arial"/>
        </w:rPr>
        <w:br/>
        <w:t xml:space="preserve"> </w:t>
      </w:r>
      <w:r w:rsidRPr="00144AEE">
        <w:rPr>
          <w:rFonts w:ascii="Arial" w:hAnsi="Arial" w:cs="Arial"/>
        </w:rPr>
        <w:br/>
        <w:t>Korupčným správaním sa rozumie konanie poškodzujúce verejný záujem, najmä zneužívanie moci, právomoci, vplyvu či postavenia, navádzanie na takéto zneužitie, klientelizmus, rodinkárstvo, protekcionárstvo, vydieranie, uprednostňovanie osobného záujmu pred verejným záujmom pri plnení služobných alebo pracovných úloh, poskytovanie a prijímanie nenáležitých výhod bez oprávneného nároku na poskytnutie protislužby</w:t>
      </w:r>
      <w:r w:rsidR="00FA44D7">
        <w:rPr>
          <w:rFonts w:ascii="Arial" w:hAnsi="Arial" w:cs="Arial"/>
        </w:rPr>
        <w:t xml:space="preserve"> </w:t>
      </w:r>
      <w:r w:rsidRPr="00144AEE">
        <w:rPr>
          <w:rFonts w:ascii="Arial" w:hAnsi="Arial" w:cs="Arial"/>
        </w:rPr>
        <w:t>(tzv. prikrmovanie), sprenevera verejných zdrojov, prejavy, o ktorých je možné odôvodnene predpokladať, že osoba dáva najavo svoj úmysel byť účastníkom korupčného vzťahu.</w:t>
      </w:r>
    </w:p>
    <w:p w14:paraId="7D56DE46" w14:textId="7EE46F9A" w:rsidR="00927317" w:rsidRPr="00020178" w:rsidRDefault="00927317" w:rsidP="00927317">
      <w:pPr>
        <w:jc w:val="both"/>
        <w:rPr>
          <w:rFonts w:ascii="Arial" w:hAnsi="Arial" w:cs="Arial"/>
        </w:rPr>
      </w:pPr>
      <w:r w:rsidRPr="00144AEE">
        <w:rPr>
          <w:rFonts w:ascii="Arial" w:hAnsi="Arial" w:cs="Arial"/>
        </w:rPr>
        <w:t xml:space="preserve"> </w:t>
      </w:r>
      <w:r w:rsidRPr="00144AEE">
        <w:rPr>
          <w:rFonts w:ascii="Arial" w:hAnsi="Arial" w:cs="Arial"/>
        </w:rPr>
        <w:br/>
        <w:t xml:space="preserve">Spriaznenou osobou sa rozumie blízka osoba podľa § 116 zákona č. 40/1964 Zb. Občiansky zákonník v znení neskorších predpisov; príslušník určitej politickej strany, ktorej je alebo bol zamestnanec členom; fyzická osoba, právnická osoba a ich združenie, s ktorým zamestnanec udržiava alebo udržiaval obchodné styky, alebo ktorého je alebo bol členom; právnická osoba, v ktorej má zamestnanec priamo alebo nepriamo majetkovú účasť alebo osobné prepojenie prostredníctvom blízkych osôb; fyzická osoba a právnická osoba, z ktorej činnosti má zamestnanec prospech; alebo iná osoba, ktorú zamestnanec pozná na základe predchádzajúcich profesijných alebo iných vzťahov a tieto vzťahy medzi zamestnancom a dotknutou osobou vzbudzujú oprávnené obavy o nestrannosť zamestnanca. </w:t>
      </w:r>
    </w:p>
    <w:p w14:paraId="089A1852" w14:textId="6BAD4061" w:rsidR="00927317" w:rsidRPr="00020178" w:rsidRDefault="00927317" w:rsidP="00927317">
      <w:pPr>
        <w:jc w:val="both"/>
        <w:rPr>
          <w:rFonts w:ascii="Arial" w:hAnsi="Arial" w:cs="Arial"/>
        </w:rPr>
      </w:pPr>
      <w:r w:rsidRPr="00144AEE">
        <w:rPr>
          <w:rFonts w:ascii="Arial" w:hAnsi="Arial" w:cs="Arial"/>
        </w:rPr>
        <w:br/>
        <w:t>Dôvodným podozrením sa rozumie začatie trestného stíhania podľa § 199 zákona č.</w:t>
      </w:r>
      <w:r w:rsidR="006D7310">
        <w:rPr>
          <w:rFonts w:ascii="Arial" w:hAnsi="Arial" w:cs="Arial"/>
        </w:rPr>
        <w:t> </w:t>
      </w:r>
      <w:r>
        <w:rPr>
          <w:rFonts w:ascii="Arial" w:hAnsi="Arial" w:cs="Arial"/>
        </w:rPr>
        <w:t>3</w:t>
      </w:r>
      <w:r w:rsidRPr="00144AEE">
        <w:rPr>
          <w:rFonts w:ascii="Arial" w:hAnsi="Arial" w:cs="Arial"/>
        </w:rPr>
        <w:t xml:space="preserve">01/2005 Z. z. Trestný poriadok v znení neskorších predpisov, resp. podľa § 23 zákona č. 91/2016 Z. z. o trestnej zodpovednosti právnických osôb a o zmene a doplnení niektorých zákonov v znení neskorších predpisov. Preukázaním sa rozumie právoplatné rozhodnutie príslušného orgánu v merite veci. </w:t>
      </w:r>
    </w:p>
    <w:p w14:paraId="783746C9" w14:textId="156F6016" w:rsidR="004D7530" w:rsidRDefault="004D7530" w:rsidP="004D7530">
      <w:pPr>
        <w:jc w:val="both"/>
        <w:rPr>
          <w:rFonts w:ascii="Arial" w:hAnsi="Arial" w:cs="Arial"/>
        </w:rPr>
      </w:pPr>
    </w:p>
    <w:p w14:paraId="39971598" w14:textId="77777777" w:rsidR="006D7310" w:rsidRDefault="006D7310" w:rsidP="004D7530">
      <w:pPr>
        <w:jc w:val="both"/>
        <w:rPr>
          <w:rFonts w:ascii="Arial" w:hAnsi="Arial" w:cs="Arial"/>
        </w:rPr>
      </w:pPr>
    </w:p>
    <w:p w14:paraId="2DFB8BA4" w14:textId="77777777" w:rsidR="006D7310" w:rsidRPr="00020178" w:rsidRDefault="006D7310" w:rsidP="004D7530">
      <w:pPr>
        <w:jc w:val="both"/>
        <w:rPr>
          <w:rFonts w:ascii="Arial" w:hAnsi="Arial" w:cs="Arial"/>
        </w:rPr>
      </w:pPr>
    </w:p>
    <w:p w14:paraId="50D92D1D" w14:textId="31A41D25" w:rsidR="00036C75" w:rsidRPr="00144AEE" w:rsidRDefault="00A8515C" w:rsidP="00E91FA1">
      <w:r w:rsidRPr="00144AEE">
        <w:rPr>
          <w:rFonts w:ascii="Arial" w:hAnsi="Arial" w:cs="Arial"/>
        </w:rPr>
        <w:lastRenderedPageBreak/>
        <w:t xml:space="preserve">Príloha č. </w:t>
      </w:r>
      <w:r w:rsidR="00927317">
        <w:rPr>
          <w:rFonts w:ascii="Arial" w:hAnsi="Arial" w:cs="Arial"/>
        </w:rPr>
        <w:t>7</w:t>
      </w:r>
      <w:r w:rsidR="00927317" w:rsidRPr="00144AEE">
        <w:rPr>
          <w:rFonts w:ascii="Arial" w:hAnsi="Arial" w:cs="Arial"/>
        </w:rPr>
        <w:t xml:space="preserve"> </w:t>
      </w:r>
      <w:r w:rsidR="00B57B9C">
        <w:rPr>
          <w:rFonts w:ascii="Arial" w:hAnsi="Arial" w:cs="Arial"/>
        </w:rPr>
        <w:t xml:space="preserve">tejto Zmluvy </w:t>
      </w:r>
      <w:r w:rsidRPr="00144AEE">
        <w:rPr>
          <w:rFonts w:ascii="Arial" w:hAnsi="Arial" w:cs="Arial"/>
        </w:rPr>
        <w:t xml:space="preserve">– Zoznam subdodávateľov </w:t>
      </w:r>
      <w:r w:rsidRPr="00144AEE">
        <w:rPr>
          <w:rFonts w:ascii="Arial" w:hAnsi="Arial" w:cs="Arial"/>
        </w:rPr>
        <w:br/>
        <w:t xml:space="preserve"> </w:t>
      </w:r>
      <w:r w:rsidRPr="00144AEE">
        <w:rPr>
          <w:rFonts w:ascii="Arial" w:hAnsi="Arial" w:cs="Arial"/>
        </w:rPr>
        <w:br/>
        <w:t xml:space="preserve">Údaje o subdodávateľovi </w:t>
      </w:r>
      <w:r w:rsidRPr="00144AEE">
        <w:rPr>
          <w:rFonts w:ascii="Arial" w:hAnsi="Arial" w:cs="Arial"/>
        </w:rPr>
        <w:br/>
        <w:t xml:space="preserve">Údaje o osobe oprávnenej konať za subdodávateľa </w:t>
      </w:r>
      <w:r w:rsidRPr="00144AEE">
        <w:rPr>
          <w:rFonts w:ascii="Arial" w:hAnsi="Arial" w:cs="Arial"/>
        </w:rPr>
        <w:br/>
        <w:t>P.</w:t>
      </w:r>
      <w:r w:rsidR="00032CCB">
        <w:rPr>
          <w:rFonts w:ascii="Arial" w:hAnsi="Arial" w:cs="Arial"/>
        </w:rPr>
        <w:t xml:space="preserve"> </w:t>
      </w:r>
      <w:r w:rsidRPr="00144AEE">
        <w:rPr>
          <w:rFonts w:ascii="Arial" w:hAnsi="Arial" w:cs="Arial"/>
        </w:rPr>
        <w:t xml:space="preserve">č. </w:t>
      </w:r>
      <w:r w:rsidRPr="00144AEE">
        <w:rPr>
          <w:rFonts w:ascii="Arial" w:hAnsi="Arial" w:cs="Arial"/>
        </w:rPr>
        <w:br/>
        <w:t xml:space="preserve">Obchodné meno </w:t>
      </w:r>
      <w:r w:rsidRPr="00144AEE">
        <w:rPr>
          <w:rFonts w:ascii="Arial" w:hAnsi="Arial" w:cs="Arial"/>
        </w:rPr>
        <w:br/>
        <w:t xml:space="preserve">Sídlo / miesto podnikania </w:t>
      </w:r>
      <w:r w:rsidRPr="00144AEE">
        <w:rPr>
          <w:rFonts w:ascii="Arial" w:hAnsi="Arial" w:cs="Arial"/>
        </w:rPr>
        <w:br/>
        <w:t xml:space="preserve">IČO </w:t>
      </w:r>
      <w:r w:rsidRPr="00144AEE">
        <w:rPr>
          <w:rFonts w:ascii="Arial" w:hAnsi="Arial" w:cs="Arial"/>
        </w:rPr>
        <w:br/>
        <w:t xml:space="preserve">Predmet subdodávky </w:t>
      </w:r>
      <w:r w:rsidRPr="00144AEE">
        <w:rPr>
          <w:rFonts w:ascii="Arial" w:hAnsi="Arial" w:cs="Arial"/>
        </w:rPr>
        <w:br/>
        <w:t xml:space="preserve">Percentuálny podiel z hodnoty plnenia: </w:t>
      </w:r>
      <w:r w:rsidRPr="00144AEE">
        <w:rPr>
          <w:rFonts w:ascii="Arial" w:hAnsi="Arial" w:cs="Arial"/>
        </w:rPr>
        <w:br/>
        <w:t xml:space="preserve">Meno a Priezvisko </w:t>
      </w:r>
      <w:r w:rsidRPr="00144AEE">
        <w:rPr>
          <w:rFonts w:ascii="Arial" w:hAnsi="Arial" w:cs="Arial"/>
        </w:rPr>
        <w:br/>
        <w:t xml:space="preserve">Adresa pobytu </w:t>
      </w:r>
      <w:r w:rsidRPr="00144AEE">
        <w:rPr>
          <w:rFonts w:ascii="Arial" w:hAnsi="Arial" w:cs="Arial"/>
        </w:rPr>
        <w:br/>
        <w:t>Dátum narodenia</w:t>
      </w:r>
      <w:r w:rsidRPr="00144AEE">
        <w:t xml:space="preserve"> </w:t>
      </w:r>
    </w:p>
    <w:sectPr w:rsidR="00036C75" w:rsidRPr="00144AE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slovanzoznam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slovanzoznam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Zoznamsodrka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Zoznamsodrka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slovanzoznam"/>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Zoznamsodrkami"/>
      <w:lvlText w:val=""/>
      <w:lvlJc w:val="left"/>
      <w:pPr>
        <w:tabs>
          <w:tab w:val="num" w:pos="360"/>
        </w:tabs>
        <w:ind w:left="360" w:hanging="360"/>
      </w:pPr>
      <w:rPr>
        <w:rFonts w:ascii="Symbol" w:hAnsi="Symbol" w:hint="default"/>
      </w:rPr>
    </w:lvl>
  </w:abstractNum>
  <w:abstractNum w:abstractNumId="9" w15:restartNumberingAfterBreak="0">
    <w:nsid w:val="0A743C90"/>
    <w:multiLevelType w:val="hybridMultilevel"/>
    <w:tmpl w:val="1674AB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8AF6A3B"/>
    <w:multiLevelType w:val="hybridMultilevel"/>
    <w:tmpl w:val="6A103FD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1E72700"/>
    <w:multiLevelType w:val="hybridMultilevel"/>
    <w:tmpl w:val="93A6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562675"/>
    <w:multiLevelType w:val="hybridMultilevel"/>
    <w:tmpl w:val="C26896E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17E0C31"/>
    <w:multiLevelType w:val="hybridMultilevel"/>
    <w:tmpl w:val="C73601FE"/>
    <w:lvl w:ilvl="0" w:tplc="D5BC321A">
      <w:start w:val="1"/>
      <w:numFmt w:val="lowerLetter"/>
      <w:lvlText w:val="%1)"/>
      <w:lvlJc w:val="left"/>
      <w:pPr>
        <w:ind w:left="1020" w:hanging="360"/>
      </w:pPr>
    </w:lvl>
    <w:lvl w:ilvl="1" w:tplc="7DAEDBE0">
      <w:start w:val="1"/>
      <w:numFmt w:val="lowerLetter"/>
      <w:lvlText w:val="%2)"/>
      <w:lvlJc w:val="left"/>
      <w:pPr>
        <w:ind w:left="1020" w:hanging="360"/>
      </w:pPr>
    </w:lvl>
    <w:lvl w:ilvl="2" w:tplc="AED0CDCA">
      <w:start w:val="1"/>
      <w:numFmt w:val="lowerLetter"/>
      <w:lvlText w:val="%3)"/>
      <w:lvlJc w:val="left"/>
      <w:pPr>
        <w:ind w:left="1020" w:hanging="360"/>
      </w:pPr>
    </w:lvl>
    <w:lvl w:ilvl="3" w:tplc="464C5A52">
      <w:start w:val="1"/>
      <w:numFmt w:val="lowerLetter"/>
      <w:lvlText w:val="%4)"/>
      <w:lvlJc w:val="left"/>
      <w:pPr>
        <w:ind w:left="1020" w:hanging="360"/>
      </w:pPr>
    </w:lvl>
    <w:lvl w:ilvl="4" w:tplc="6BECDCEC">
      <w:start w:val="1"/>
      <w:numFmt w:val="lowerLetter"/>
      <w:lvlText w:val="%5)"/>
      <w:lvlJc w:val="left"/>
      <w:pPr>
        <w:ind w:left="1020" w:hanging="360"/>
      </w:pPr>
    </w:lvl>
    <w:lvl w:ilvl="5" w:tplc="C58055E6">
      <w:start w:val="1"/>
      <w:numFmt w:val="lowerLetter"/>
      <w:lvlText w:val="%6)"/>
      <w:lvlJc w:val="left"/>
      <w:pPr>
        <w:ind w:left="1020" w:hanging="360"/>
      </w:pPr>
    </w:lvl>
    <w:lvl w:ilvl="6" w:tplc="D18A438A">
      <w:start w:val="1"/>
      <w:numFmt w:val="lowerLetter"/>
      <w:lvlText w:val="%7)"/>
      <w:lvlJc w:val="left"/>
      <w:pPr>
        <w:ind w:left="1020" w:hanging="360"/>
      </w:pPr>
    </w:lvl>
    <w:lvl w:ilvl="7" w:tplc="5B80A196">
      <w:start w:val="1"/>
      <w:numFmt w:val="lowerLetter"/>
      <w:lvlText w:val="%8)"/>
      <w:lvlJc w:val="left"/>
      <w:pPr>
        <w:ind w:left="1020" w:hanging="360"/>
      </w:pPr>
    </w:lvl>
    <w:lvl w:ilvl="8" w:tplc="A7C6E5B4">
      <w:start w:val="1"/>
      <w:numFmt w:val="lowerLetter"/>
      <w:lvlText w:val="%9)"/>
      <w:lvlJc w:val="left"/>
      <w:pPr>
        <w:ind w:left="1020" w:hanging="360"/>
      </w:pPr>
    </w:lvl>
  </w:abstractNum>
  <w:abstractNum w:abstractNumId="14" w15:restartNumberingAfterBreak="0">
    <w:nsid w:val="6A034801"/>
    <w:multiLevelType w:val="hybridMultilevel"/>
    <w:tmpl w:val="AE0C70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14511418">
    <w:abstractNumId w:val="8"/>
  </w:num>
  <w:num w:numId="2" w16cid:durableId="800339686">
    <w:abstractNumId w:val="6"/>
  </w:num>
  <w:num w:numId="3" w16cid:durableId="383676765">
    <w:abstractNumId w:val="5"/>
  </w:num>
  <w:num w:numId="4" w16cid:durableId="971325812">
    <w:abstractNumId w:val="4"/>
  </w:num>
  <w:num w:numId="5" w16cid:durableId="1437629182">
    <w:abstractNumId w:val="7"/>
  </w:num>
  <w:num w:numId="6" w16cid:durableId="702556786">
    <w:abstractNumId w:val="3"/>
  </w:num>
  <w:num w:numId="7" w16cid:durableId="1043945622">
    <w:abstractNumId w:val="2"/>
  </w:num>
  <w:num w:numId="8" w16cid:durableId="1237084104">
    <w:abstractNumId w:val="1"/>
  </w:num>
  <w:num w:numId="9" w16cid:durableId="1711223767">
    <w:abstractNumId w:val="0"/>
  </w:num>
  <w:num w:numId="10" w16cid:durableId="309408279">
    <w:abstractNumId w:val="11"/>
  </w:num>
  <w:num w:numId="11" w16cid:durableId="1492260713">
    <w:abstractNumId w:val="14"/>
  </w:num>
  <w:num w:numId="12" w16cid:durableId="1929576499">
    <w:abstractNumId w:val="12"/>
  </w:num>
  <w:num w:numId="13" w16cid:durableId="1390110437">
    <w:abstractNumId w:val="13"/>
  </w:num>
  <w:num w:numId="14" w16cid:durableId="429543520">
    <w:abstractNumId w:val="10"/>
  </w:num>
  <w:num w:numId="15" w16cid:durableId="17752471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695E"/>
    <w:rsid w:val="00007B4C"/>
    <w:rsid w:val="00007D1D"/>
    <w:rsid w:val="00011901"/>
    <w:rsid w:val="000129D3"/>
    <w:rsid w:val="000165AA"/>
    <w:rsid w:val="00020178"/>
    <w:rsid w:val="00027948"/>
    <w:rsid w:val="00030796"/>
    <w:rsid w:val="00030A4F"/>
    <w:rsid w:val="000314BC"/>
    <w:rsid w:val="0003292F"/>
    <w:rsid w:val="00032CCB"/>
    <w:rsid w:val="00033B0F"/>
    <w:rsid w:val="00034616"/>
    <w:rsid w:val="00034FF3"/>
    <w:rsid w:val="00036754"/>
    <w:rsid w:val="00036C75"/>
    <w:rsid w:val="00045F09"/>
    <w:rsid w:val="00047F3E"/>
    <w:rsid w:val="000522CF"/>
    <w:rsid w:val="0006063C"/>
    <w:rsid w:val="0006131E"/>
    <w:rsid w:val="000633C0"/>
    <w:rsid w:val="000634CC"/>
    <w:rsid w:val="000662E8"/>
    <w:rsid w:val="00070EDD"/>
    <w:rsid w:val="000728B4"/>
    <w:rsid w:val="0007393D"/>
    <w:rsid w:val="00074BD2"/>
    <w:rsid w:val="00083062"/>
    <w:rsid w:val="00084AC2"/>
    <w:rsid w:val="000870EA"/>
    <w:rsid w:val="00090AEB"/>
    <w:rsid w:val="0009357B"/>
    <w:rsid w:val="00093A08"/>
    <w:rsid w:val="00095591"/>
    <w:rsid w:val="000A387C"/>
    <w:rsid w:val="000A59E0"/>
    <w:rsid w:val="000A696B"/>
    <w:rsid w:val="000B00F7"/>
    <w:rsid w:val="000B0B37"/>
    <w:rsid w:val="000B1E05"/>
    <w:rsid w:val="000B44AC"/>
    <w:rsid w:val="000B53B5"/>
    <w:rsid w:val="000B7C66"/>
    <w:rsid w:val="000C45CF"/>
    <w:rsid w:val="000D1725"/>
    <w:rsid w:val="000D2732"/>
    <w:rsid w:val="000D7A66"/>
    <w:rsid w:val="000D7FC0"/>
    <w:rsid w:val="000E0F00"/>
    <w:rsid w:val="000E1297"/>
    <w:rsid w:val="000E2DD9"/>
    <w:rsid w:val="000F13FB"/>
    <w:rsid w:val="000F1E6F"/>
    <w:rsid w:val="000F3FAF"/>
    <w:rsid w:val="000F58AD"/>
    <w:rsid w:val="000F637B"/>
    <w:rsid w:val="000F6B9A"/>
    <w:rsid w:val="001034CD"/>
    <w:rsid w:val="00105810"/>
    <w:rsid w:val="00107D5A"/>
    <w:rsid w:val="00110508"/>
    <w:rsid w:val="0011107A"/>
    <w:rsid w:val="001118CD"/>
    <w:rsid w:val="001172CB"/>
    <w:rsid w:val="001175DB"/>
    <w:rsid w:val="001218D3"/>
    <w:rsid w:val="00122292"/>
    <w:rsid w:val="00124019"/>
    <w:rsid w:val="00125B59"/>
    <w:rsid w:val="00127505"/>
    <w:rsid w:val="00130299"/>
    <w:rsid w:val="00131B1C"/>
    <w:rsid w:val="00132D85"/>
    <w:rsid w:val="001348F0"/>
    <w:rsid w:val="00134EB4"/>
    <w:rsid w:val="001420BE"/>
    <w:rsid w:val="001429DF"/>
    <w:rsid w:val="00143C6B"/>
    <w:rsid w:val="00144AEE"/>
    <w:rsid w:val="00145565"/>
    <w:rsid w:val="0014597F"/>
    <w:rsid w:val="00145A38"/>
    <w:rsid w:val="001501ED"/>
    <w:rsid w:val="0015074B"/>
    <w:rsid w:val="00150D30"/>
    <w:rsid w:val="0015791B"/>
    <w:rsid w:val="00160085"/>
    <w:rsid w:val="00164DEA"/>
    <w:rsid w:val="00170C7A"/>
    <w:rsid w:val="00171EFB"/>
    <w:rsid w:val="00173AEB"/>
    <w:rsid w:val="001802E9"/>
    <w:rsid w:val="00180439"/>
    <w:rsid w:val="00182D62"/>
    <w:rsid w:val="0018780E"/>
    <w:rsid w:val="001915CD"/>
    <w:rsid w:val="001928B0"/>
    <w:rsid w:val="001938B7"/>
    <w:rsid w:val="00193CEB"/>
    <w:rsid w:val="001959C7"/>
    <w:rsid w:val="001965DA"/>
    <w:rsid w:val="00197289"/>
    <w:rsid w:val="001A4F4E"/>
    <w:rsid w:val="001A6148"/>
    <w:rsid w:val="001B2F59"/>
    <w:rsid w:val="001C0022"/>
    <w:rsid w:val="001C37A0"/>
    <w:rsid w:val="001C48E5"/>
    <w:rsid w:val="001D252B"/>
    <w:rsid w:val="001D3080"/>
    <w:rsid w:val="001D3B0B"/>
    <w:rsid w:val="001D4B06"/>
    <w:rsid w:val="001E0DEE"/>
    <w:rsid w:val="001E1634"/>
    <w:rsid w:val="001E1F6D"/>
    <w:rsid w:val="001F3CA4"/>
    <w:rsid w:val="001F507A"/>
    <w:rsid w:val="00204501"/>
    <w:rsid w:val="002056F1"/>
    <w:rsid w:val="002063FC"/>
    <w:rsid w:val="00207D95"/>
    <w:rsid w:val="0021139B"/>
    <w:rsid w:val="00213F7F"/>
    <w:rsid w:val="00217853"/>
    <w:rsid w:val="0022023A"/>
    <w:rsid w:val="00233782"/>
    <w:rsid w:val="00235946"/>
    <w:rsid w:val="002366AA"/>
    <w:rsid w:val="00237D7C"/>
    <w:rsid w:val="00242E2D"/>
    <w:rsid w:val="002452AB"/>
    <w:rsid w:val="00251349"/>
    <w:rsid w:val="00252ED0"/>
    <w:rsid w:val="00252F6A"/>
    <w:rsid w:val="0025595C"/>
    <w:rsid w:val="00255D54"/>
    <w:rsid w:val="002578D4"/>
    <w:rsid w:val="00261492"/>
    <w:rsid w:val="00264D92"/>
    <w:rsid w:val="00266335"/>
    <w:rsid w:val="002666A5"/>
    <w:rsid w:val="00270C24"/>
    <w:rsid w:val="00274DB1"/>
    <w:rsid w:val="002752D6"/>
    <w:rsid w:val="002842B6"/>
    <w:rsid w:val="00291169"/>
    <w:rsid w:val="002911AC"/>
    <w:rsid w:val="0029639D"/>
    <w:rsid w:val="002A1986"/>
    <w:rsid w:val="002A2FFA"/>
    <w:rsid w:val="002A4300"/>
    <w:rsid w:val="002A51BC"/>
    <w:rsid w:val="002A7C27"/>
    <w:rsid w:val="002B3030"/>
    <w:rsid w:val="002B6A9C"/>
    <w:rsid w:val="002B7BE2"/>
    <w:rsid w:val="002C2ABE"/>
    <w:rsid w:val="002D0E94"/>
    <w:rsid w:val="002D4699"/>
    <w:rsid w:val="002D48AF"/>
    <w:rsid w:val="002D7299"/>
    <w:rsid w:val="002E00F0"/>
    <w:rsid w:val="002E1DB6"/>
    <w:rsid w:val="002E39CD"/>
    <w:rsid w:val="002F37C8"/>
    <w:rsid w:val="002F397F"/>
    <w:rsid w:val="00311BA2"/>
    <w:rsid w:val="00313BCC"/>
    <w:rsid w:val="00314D7C"/>
    <w:rsid w:val="0031661A"/>
    <w:rsid w:val="0031706C"/>
    <w:rsid w:val="00317712"/>
    <w:rsid w:val="0032516F"/>
    <w:rsid w:val="00326F90"/>
    <w:rsid w:val="0033086C"/>
    <w:rsid w:val="00331E71"/>
    <w:rsid w:val="00334404"/>
    <w:rsid w:val="00340162"/>
    <w:rsid w:val="00347D9A"/>
    <w:rsid w:val="00351B13"/>
    <w:rsid w:val="0035297D"/>
    <w:rsid w:val="003545E8"/>
    <w:rsid w:val="00354786"/>
    <w:rsid w:val="003575CD"/>
    <w:rsid w:val="00361198"/>
    <w:rsid w:val="00371A05"/>
    <w:rsid w:val="00372A78"/>
    <w:rsid w:val="00374217"/>
    <w:rsid w:val="00380C2D"/>
    <w:rsid w:val="00386CA4"/>
    <w:rsid w:val="00387131"/>
    <w:rsid w:val="00387142"/>
    <w:rsid w:val="00395290"/>
    <w:rsid w:val="003A13F5"/>
    <w:rsid w:val="003A13FF"/>
    <w:rsid w:val="003A4CA1"/>
    <w:rsid w:val="003A728B"/>
    <w:rsid w:val="003A7763"/>
    <w:rsid w:val="003B0699"/>
    <w:rsid w:val="003B160E"/>
    <w:rsid w:val="003B33F7"/>
    <w:rsid w:val="003B4D14"/>
    <w:rsid w:val="003B6045"/>
    <w:rsid w:val="003B66A3"/>
    <w:rsid w:val="003B73BD"/>
    <w:rsid w:val="003C394C"/>
    <w:rsid w:val="003C3A28"/>
    <w:rsid w:val="003C5500"/>
    <w:rsid w:val="003C55AB"/>
    <w:rsid w:val="003C5B0C"/>
    <w:rsid w:val="003D4EFE"/>
    <w:rsid w:val="003E47FC"/>
    <w:rsid w:val="003E9315"/>
    <w:rsid w:val="003F0169"/>
    <w:rsid w:val="003F2378"/>
    <w:rsid w:val="003F78C2"/>
    <w:rsid w:val="00403275"/>
    <w:rsid w:val="00405FC2"/>
    <w:rsid w:val="004061DB"/>
    <w:rsid w:val="004064BA"/>
    <w:rsid w:val="0041030D"/>
    <w:rsid w:val="00413BC7"/>
    <w:rsid w:val="004202C1"/>
    <w:rsid w:val="00421518"/>
    <w:rsid w:val="004222DD"/>
    <w:rsid w:val="00422997"/>
    <w:rsid w:val="00423F42"/>
    <w:rsid w:val="00424EB8"/>
    <w:rsid w:val="004266A8"/>
    <w:rsid w:val="004276F8"/>
    <w:rsid w:val="00430754"/>
    <w:rsid w:val="00431E3D"/>
    <w:rsid w:val="004339C6"/>
    <w:rsid w:val="00440352"/>
    <w:rsid w:val="0045210D"/>
    <w:rsid w:val="00453B5E"/>
    <w:rsid w:val="004558EE"/>
    <w:rsid w:val="004573EC"/>
    <w:rsid w:val="0045744B"/>
    <w:rsid w:val="004623F4"/>
    <w:rsid w:val="00462595"/>
    <w:rsid w:val="004650FB"/>
    <w:rsid w:val="0046623A"/>
    <w:rsid w:val="00466B32"/>
    <w:rsid w:val="00475712"/>
    <w:rsid w:val="00477995"/>
    <w:rsid w:val="0048160C"/>
    <w:rsid w:val="004819DA"/>
    <w:rsid w:val="00483AFC"/>
    <w:rsid w:val="00484E36"/>
    <w:rsid w:val="004863AF"/>
    <w:rsid w:val="004928DE"/>
    <w:rsid w:val="0049568A"/>
    <w:rsid w:val="00495CF0"/>
    <w:rsid w:val="004961F2"/>
    <w:rsid w:val="004A0104"/>
    <w:rsid w:val="004A18DE"/>
    <w:rsid w:val="004A3117"/>
    <w:rsid w:val="004A3120"/>
    <w:rsid w:val="004A3685"/>
    <w:rsid w:val="004A3997"/>
    <w:rsid w:val="004A5024"/>
    <w:rsid w:val="004A6EE9"/>
    <w:rsid w:val="004A6EF4"/>
    <w:rsid w:val="004B0F67"/>
    <w:rsid w:val="004B1A5F"/>
    <w:rsid w:val="004B2DF5"/>
    <w:rsid w:val="004B5C53"/>
    <w:rsid w:val="004C49B1"/>
    <w:rsid w:val="004C6830"/>
    <w:rsid w:val="004D1BFC"/>
    <w:rsid w:val="004D4A82"/>
    <w:rsid w:val="004D5D09"/>
    <w:rsid w:val="004D6048"/>
    <w:rsid w:val="004D7530"/>
    <w:rsid w:val="004D7B5A"/>
    <w:rsid w:val="004E0284"/>
    <w:rsid w:val="004E4CBA"/>
    <w:rsid w:val="004E62E9"/>
    <w:rsid w:val="004E7E7F"/>
    <w:rsid w:val="004F0CC6"/>
    <w:rsid w:val="004F1C89"/>
    <w:rsid w:val="004F51D8"/>
    <w:rsid w:val="004F5F50"/>
    <w:rsid w:val="004F7320"/>
    <w:rsid w:val="004F7B11"/>
    <w:rsid w:val="00500F02"/>
    <w:rsid w:val="00505695"/>
    <w:rsid w:val="0051072E"/>
    <w:rsid w:val="00510D4C"/>
    <w:rsid w:val="00511D2D"/>
    <w:rsid w:val="0051203C"/>
    <w:rsid w:val="00513BE4"/>
    <w:rsid w:val="00514DED"/>
    <w:rsid w:val="005152CA"/>
    <w:rsid w:val="00520BE2"/>
    <w:rsid w:val="005259AA"/>
    <w:rsid w:val="00527FE5"/>
    <w:rsid w:val="005302D8"/>
    <w:rsid w:val="005307B4"/>
    <w:rsid w:val="0053541F"/>
    <w:rsid w:val="00540E8D"/>
    <w:rsid w:val="00541C72"/>
    <w:rsid w:val="00545F79"/>
    <w:rsid w:val="005570EC"/>
    <w:rsid w:val="005643E5"/>
    <w:rsid w:val="005677AE"/>
    <w:rsid w:val="005710A6"/>
    <w:rsid w:val="00572A4A"/>
    <w:rsid w:val="00574513"/>
    <w:rsid w:val="00574982"/>
    <w:rsid w:val="00581D50"/>
    <w:rsid w:val="005851B1"/>
    <w:rsid w:val="00586604"/>
    <w:rsid w:val="00586CD3"/>
    <w:rsid w:val="005913F3"/>
    <w:rsid w:val="0059254E"/>
    <w:rsid w:val="00592716"/>
    <w:rsid w:val="00592C59"/>
    <w:rsid w:val="005946CE"/>
    <w:rsid w:val="0059755E"/>
    <w:rsid w:val="005A2E21"/>
    <w:rsid w:val="005A3D2D"/>
    <w:rsid w:val="005A772C"/>
    <w:rsid w:val="005B1F0B"/>
    <w:rsid w:val="005C0C7B"/>
    <w:rsid w:val="005C0E92"/>
    <w:rsid w:val="005C1641"/>
    <w:rsid w:val="005C17EF"/>
    <w:rsid w:val="005C2110"/>
    <w:rsid w:val="005C272C"/>
    <w:rsid w:val="005C2F76"/>
    <w:rsid w:val="005C6E13"/>
    <w:rsid w:val="005D2244"/>
    <w:rsid w:val="005D3195"/>
    <w:rsid w:val="005D5CA8"/>
    <w:rsid w:val="005E2B98"/>
    <w:rsid w:val="005F0CA8"/>
    <w:rsid w:val="005F252D"/>
    <w:rsid w:val="005F38CF"/>
    <w:rsid w:val="005F587F"/>
    <w:rsid w:val="00600CA3"/>
    <w:rsid w:val="00601923"/>
    <w:rsid w:val="0060635A"/>
    <w:rsid w:val="006119AF"/>
    <w:rsid w:val="00614433"/>
    <w:rsid w:val="00620518"/>
    <w:rsid w:val="006206D9"/>
    <w:rsid w:val="0062107E"/>
    <w:rsid w:val="00621E37"/>
    <w:rsid w:val="00623A3B"/>
    <w:rsid w:val="00625FAC"/>
    <w:rsid w:val="006269C7"/>
    <w:rsid w:val="006275C9"/>
    <w:rsid w:val="00630946"/>
    <w:rsid w:val="006322AB"/>
    <w:rsid w:val="00634253"/>
    <w:rsid w:val="006371E4"/>
    <w:rsid w:val="0064275B"/>
    <w:rsid w:val="006446F9"/>
    <w:rsid w:val="0065170C"/>
    <w:rsid w:val="00652C1D"/>
    <w:rsid w:val="00653BA3"/>
    <w:rsid w:val="00654216"/>
    <w:rsid w:val="0065544E"/>
    <w:rsid w:val="006555B5"/>
    <w:rsid w:val="00656B56"/>
    <w:rsid w:val="006658A0"/>
    <w:rsid w:val="00666BDE"/>
    <w:rsid w:val="0067470A"/>
    <w:rsid w:val="00675BDA"/>
    <w:rsid w:val="00676534"/>
    <w:rsid w:val="00677949"/>
    <w:rsid w:val="00682249"/>
    <w:rsid w:val="00683CC4"/>
    <w:rsid w:val="00684901"/>
    <w:rsid w:val="00686D8F"/>
    <w:rsid w:val="00687FD5"/>
    <w:rsid w:val="006942C8"/>
    <w:rsid w:val="006955D4"/>
    <w:rsid w:val="00696063"/>
    <w:rsid w:val="0069670C"/>
    <w:rsid w:val="0069672A"/>
    <w:rsid w:val="00696970"/>
    <w:rsid w:val="006A311A"/>
    <w:rsid w:val="006A3FCF"/>
    <w:rsid w:val="006A7416"/>
    <w:rsid w:val="006B0ADD"/>
    <w:rsid w:val="006C007A"/>
    <w:rsid w:val="006C15F3"/>
    <w:rsid w:val="006C3F62"/>
    <w:rsid w:val="006C465B"/>
    <w:rsid w:val="006D0012"/>
    <w:rsid w:val="006D0509"/>
    <w:rsid w:val="006D6688"/>
    <w:rsid w:val="006D7310"/>
    <w:rsid w:val="006E32EE"/>
    <w:rsid w:val="006E4DDA"/>
    <w:rsid w:val="006E6014"/>
    <w:rsid w:val="006E7FA0"/>
    <w:rsid w:val="006F057A"/>
    <w:rsid w:val="006F34B9"/>
    <w:rsid w:val="006F3811"/>
    <w:rsid w:val="006F44AF"/>
    <w:rsid w:val="006F4843"/>
    <w:rsid w:val="006F65F8"/>
    <w:rsid w:val="006F7ECC"/>
    <w:rsid w:val="00700B0C"/>
    <w:rsid w:val="00701481"/>
    <w:rsid w:val="00704056"/>
    <w:rsid w:val="0070728F"/>
    <w:rsid w:val="00714B5B"/>
    <w:rsid w:val="00716A84"/>
    <w:rsid w:val="007177D8"/>
    <w:rsid w:val="0071791E"/>
    <w:rsid w:val="0072133E"/>
    <w:rsid w:val="00722288"/>
    <w:rsid w:val="00724BC6"/>
    <w:rsid w:val="0072608D"/>
    <w:rsid w:val="007260F1"/>
    <w:rsid w:val="007277AA"/>
    <w:rsid w:val="00734255"/>
    <w:rsid w:val="007351E8"/>
    <w:rsid w:val="007438D0"/>
    <w:rsid w:val="00743B01"/>
    <w:rsid w:val="00744098"/>
    <w:rsid w:val="00746D6C"/>
    <w:rsid w:val="00752060"/>
    <w:rsid w:val="007521F2"/>
    <w:rsid w:val="00753BBB"/>
    <w:rsid w:val="00754470"/>
    <w:rsid w:val="00757C4D"/>
    <w:rsid w:val="0076151C"/>
    <w:rsid w:val="00761780"/>
    <w:rsid w:val="00763C6C"/>
    <w:rsid w:val="0076609F"/>
    <w:rsid w:val="00767A26"/>
    <w:rsid w:val="0077113D"/>
    <w:rsid w:val="0077652C"/>
    <w:rsid w:val="00777D29"/>
    <w:rsid w:val="007824A9"/>
    <w:rsid w:val="0078303E"/>
    <w:rsid w:val="00784047"/>
    <w:rsid w:val="00785A86"/>
    <w:rsid w:val="007907D7"/>
    <w:rsid w:val="00790E0D"/>
    <w:rsid w:val="007914E3"/>
    <w:rsid w:val="00792BD3"/>
    <w:rsid w:val="0079643A"/>
    <w:rsid w:val="00797635"/>
    <w:rsid w:val="00797669"/>
    <w:rsid w:val="007A1642"/>
    <w:rsid w:val="007A24AD"/>
    <w:rsid w:val="007A3A6E"/>
    <w:rsid w:val="007A5EBD"/>
    <w:rsid w:val="007A7E43"/>
    <w:rsid w:val="007B1E01"/>
    <w:rsid w:val="007B243B"/>
    <w:rsid w:val="007B6C85"/>
    <w:rsid w:val="007C0C24"/>
    <w:rsid w:val="007C10F8"/>
    <w:rsid w:val="007C399C"/>
    <w:rsid w:val="007D166A"/>
    <w:rsid w:val="007D3B41"/>
    <w:rsid w:val="007D3D74"/>
    <w:rsid w:val="007D72C8"/>
    <w:rsid w:val="007E1520"/>
    <w:rsid w:val="007E448B"/>
    <w:rsid w:val="007E461F"/>
    <w:rsid w:val="007E7669"/>
    <w:rsid w:val="007E7EB9"/>
    <w:rsid w:val="007F0EE0"/>
    <w:rsid w:val="007F1972"/>
    <w:rsid w:val="007F53E4"/>
    <w:rsid w:val="00800AFD"/>
    <w:rsid w:val="0080229B"/>
    <w:rsid w:val="008109D7"/>
    <w:rsid w:val="00811FA9"/>
    <w:rsid w:val="0081203E"/>
    <w:rsid w:val="008124E4"/>
    <w:rsid w:val="008144F0"/>
    <w:rsid w:val="00817451"/>
    <w:rsid w:val="00817CD3"/>
    <w:rsid w:val="00822A8F"/>
    <w:rsid w:val="00825169"/>
    <w:rsid w:val="00825B68"/>
    <w:rsid w:val="008277B5"/>
    <w:rsid w:val="00830193"/>
    <w:rsid w:val="0083344D"/>
    <w:rsid w:val="008348AB"/>
    <w:rsid w:val="00837D35"/>
    <w:rsid w:val="00840820"/>
    <w:rsid w:val="008428F7"/>
    <w:rsid w:val="00842D47"/>
    <w:rsid w:val="00856B48"/>
    <w:rsid w:val="00856C27"/>
    <w:rsid w:val="00856EF3"/>
    <w:rsid w:val="0086081E"/>
    <w:rsid w:val="00862DE2"/>
    <w:rsid w:val="00863AE2"/>
    <w:rsid w:val="0088029A"/>
    <w:rsid w:val="00880844"/>
    <w:rsid w:val="008856B2"/>
    <w:rsid w:val="008A004F"/>
    <w:rsid w:val="008A2D84"/>
    <w:rsid w:val="008A7249"/>
    <w:rsid w:val="008B16D5"/>
    <w:rsid w:val="008B2041"/>
    <w:rsid w:val="008B2A6E"/>
    <w:rsid w:val="008B3BE2"/>
    <w:rsid w:val="008B7079"/>
    <w:rsid w:val="008C2448"/>
    <w:rsid w:val="008C39E0"/>
    <w:rsid w:val="008C4978"/>
    <w:rsid w:val="008D5897"/>
    <w:rsid w:val="008E1A98"/>
    <w:rsid w:val="008E1F4B"/>
    <w:rsid w:val="008E560E"/>
    <w:rsid w:val="008F226F"/>
    <w:rsid w:val="008F3D95"/>
    <w:rsid w:val="008F75D7"/>
    <w:rsid w:val="009026DE"/>
    <w:rsid w:val="009034D8"/>
    <w:rsid w:val="009139D1"/>
    <w:rsid w:val="00916CF3"/>
    <w:rsid w:val="009172D2"/>
    <w:rsid w:val="00917884"/>
    <w:rsid w:val="00917953"/>
    <w:rsid w:val="009204D7"/>
    <w:rsid w:val="0092153A"/>
    <w:rsid w:val="00923E00"/>
    <w:rsid w:val="00925C95"/>
    <w:rsid w:val="009270A1"/>
    <w:rsid w:val="00927317"/>
    <w:rsid w:val="009308DA"/>
    <w:rsid w:val="00930F72"/>
    <w:rsid w:val="009355AB"/>
    <w:rsid w:val="00935C7D"/>
    <w:rsid w:val="009441CD"/>
    <w:rsid w:val="00944287"/>
    <w:rsid w:val="00944767"/>
    <w:rsid w:val="0095130D"/>
    <w:rsid w:val="0095234A"/>
    <w:rsid w:val="00953FE9"/>
    <w:rsid w:val="0095521E"/>
    <w:rsid w:val="009552E8"/>
    <w:rsid w:val="00961EF8"/>
    <w:rsid w:val="0096269D"/>
    <w:rsid w:val="00962919"/>
    <w:rsid w:val="00963FD1"/>
    <w:rsid w:val="00965360"/>
    <w:rsid w:val="009708EA"/>
    <w:rsid w:val="00970C81"/>
    <w:rsid w:val="00971204"/>
    <w:rsid w:val="00971245"/>
    <w:rsid w:val="00973B4D"/>
    <w:rsid w:val="00974BFF"/>
    <w:rsid w:val="00974E15"/>
    <w:rsid w:val="00976F7E"/>
    <w:rsid w:val="0098011C"/>
    <w:rsid w:val="00980D69"/>
    <w:rsid w:val="009810F1"/>
    <w:rsid w:val="00981E39"/>
    <w:rsid w:val="00983255"/>
    <w:rsid w:val="00983842"/>
    <w:rsid w:val="009923EE"/>
    <w:rsid w:val="009932F4"/>
    <w:rsid w:val="00997905"/>
    <w:rsid w:val="009A73DB"/>
    <w:rsid w:val="009B36F6"/>
    <w:rsid w:val="009B4C90"/>
    <w:rsid w:val="009B7083"/>
    <w:rsid w:val="009C2CC9"/>
    <w:rsid w:val="009C7E6E"/>
    <w:rsid w:val="009D1E1E"/>
    <w:rsid w:val="009D73E1"/>
    <w:rsid w:val="009E0D0B"/>
    <w:rsid w:val="009E0E6D"/>
    <w:rsid w:val="009E2A8D"/>
    <w:rsid w:val="009E5398"/>
    <w:rsid w:val="009E5904"/>
    <w:rsid w:val="009E6195"/>
    <w:rsid w:val="009E7831"/>
    <w:rsid w:val="009F0402"/>
    <w:rsid w:val="009F6B91"/>
    <w:rsid w:val="009F6DFB"/>
    <w:rsid w:val="009F7A7C"/>
    <w:rsid w:val="00A02225"/>
    <w:rsid w:val="00A049A5"/>
    <w:rsid w:val="00A073A1"/>
    <w:rsid w:val="00A1147C"/>
    <w:rsid w:val="00A1701D"/>
    <w:rsid w:val="00A176E2"/>
    <w:rsid w:val="00A2168F"/>
    <w:rsid w:val="00A21A75"/>
    <w:rsid w:val="00A235E9"/>
    <w:rsid w:val="00A23883"/>
    <w:rsid w:val="00A241C1"/>
    <w:rsid w:val="00A24ACA"/>
    <w:rsid w:val="00A275F4"/>
    <w:rsid w:val="00A32FDA"/>
    <w:rsid w:val="00A34A45"/>
    <w:rsid w:val="00A361C2"/>
    <w:rsid w:val="00A41803"/>
    <w:rsid w:val="00A423A2"/>
    <w:rsid w:val="00A457D5"/>
    <w:rsid w:val="00A51A36"/>
    <w:rsid w:val="00A51C9F"/>
    <w:rsid w:val="00A5405C"/>
    <w:rsid w:val="00A55F8B"/>
    <w:rsid w:val="00A569A6"/>
    <w:rsid w:val="00A6171E"/>
    <w:rsid w:val="00A630AA"/>
    <w:rsid w:val="00A64A82"/>
    <w:rsid w:val="00A6630E"/>
    <w:rsid w:val="00A739ED"/>
    <w:rsid w:val="00A74287"/>
    <w:rsid w:val="00A74379"/>
    <w:rsid w:val="00A83445"/>
    <w:rsid w:val="00A8515C"/>
    <w:rsid w:val="00A85F13"/>
    <w:rsid w:val="00A871D2"/>
    <w:rsid w:val="00A90115"/>
    <w:rsid w:val="00A9122A"/>
    <w:rsid w:val="00A91C4C"/>
    <w:rsid w:val="00A967C6"/>
    <w:rsid w:val="00AA1D8D"/>
    <w:rsid w:val="00AA468D"/>
    <w:rsid w:val="00AB45ED"/>
    <w:rsid w:val="00AB78C3"/>
    <w:rsid w:val="00AC0EA2"/>
    <w:rsid w:val="00AC39B3"/>
    <w:rsid w:val="00AC68E2"/>
    <w:rsid w:val="00AC7F97"/>
    <w:rsid w:val="00AD046A"/>
    <w:rsid w:val="00AD4598"/>
    <w:rsid w:val="00AD4BB2"/>
    <w:rsid w:val="00AD5852"/>
    <w:rsid w:val="00AD7EF7"/>
    <w:rsid w:val="00AE0262"/>
    <w:rsid w:val="00AE109E"/>
    <w:rsid w:val="00AE7175"/>
    <w:rsid w:val="00AE787A"/>
    <w:rsid w:val="00AF0539"/>
    <w:rsid w:val="00AF1BC8"/>
    <w:rsid w:val="00AF4237"/>
    <w:rsid w:val="00AF4AC7"/>
    <w:rsid w:val="00AF5C3A"/>
    <w:rsid w:val="00AF79D8"/>
    <w:rsid w:val="00AF7B67"/>
    <w:rsid w:val="00B010BC"/>
    <w:rsid w:val="00B02FC8"/>
    <w:rsid w:val="00B10909"/>
    <w:rsid w:val="00B10D92"/>
    <w:rsid w:val="00B111ED"/>
    <w:rsid w:val="00B13C81"/>
    <w:rsid w:val="00B20675"/>
    <w:rsid w:val="00B2196E"/>
    <w:rsid w:val="00B224C1"/>
    <w:rsid w:val="00B2272B"/>
    <w:rsid w:val="00B2363F"/>
    <w:rsid w:val="00B25A09"/>
    <w:rsid w:val="00B26BDF"/>
    <w:rsid w:val="00B2780A"/>
    <w:rsid w:val="00B305D5"/>
    <w:rsid w:val="00B3484B"/>
    <w:rsid w:val="00B349A7"/>
    <w:rsid w:val="00B36AB4"/>
    <w:rsid w:val="00B4005C"/>
    <w:rsid w:val="00B42BA4"/>
    <w:rsid w:val="00B4421A"/>
    <w:rsid w:val="00B45B24"/>
    <w:rsid w:val="00B47730"/>
    <w:rsid w:val="00B503CB"/>
    <w:rsid w:val="00B523C4"/>
    <w:rsid w:val="00B52980"/>
    <w:rsid w:val="00B5511E"/>
    <w:rsid w:val="00B55942"/>
    <w:rsid w:val="00B56702"/>
    <w:rsid w:val="00B57B9C"/>
    <w:rsid w:val="00B57F62"/>
    <w:rsid w:val="00B6034F"/>
    <w:rsid w:val="00B615DA"/>
    <w:rsid w:val="00B62DEC"/>
    <w:rsid w:val="00B639DD"/>
    <w:rsid w:val="00B6430C"/>
    <w:rsid w:val="00B6550D"/>
    <w:rsid w:val="00B65C0F"/>
    <w:rsid w:val="00B70547"/>
    <w:rsid w:val="00B718C3"/>
    <w:rsid w:val="00B74A25"/>
    <w:rsid w:val="00B76530"/>
    <w:rsid w:val="00B84584"/>
    <w:rsid w:val="00B8548D"/>
    <w:rsid w:val="00B87E93"/>
    <w:rsid w:val="00B933BE"/>
    <w:rsid w:val="00B96AAC"/>
    <w:rsid w:val="00B97191"/>
    <w:rsid w:val="00BA18EE"/>
    <w:rsid w:val="00BA5352"/>
    <w:rsid w:val="00BA7E97"/>
    <w:rsid w:val="00BB4CE0"/>
    <w:rsid w:val="00BC154F"/>
    <w:rsid w:val="00BC1FC7"/>
    <w:rsid w:val="00BC46D4"/>
    <w:rsid w:val="00BC77FD"/>
    <w:rsid w:val="00BD0741"/>
    <w:rsid w:val="00BD3F60"/>
    <w:rsid w:val="00BD48C0"/>
    <w:rsid w:val="00BD6107"/>
    <w:rsid w:val="00BD6B54"/>
    <w:rsid w:val="00BE0EFD"/>
    <w:rsid w:val="00BE3DA1"/>
    <w:rsid w:val="00BE4A39"/>
    <w:rsid w:val="00BE7052"/>
    <w:rsid w:val="00BF021E"/>
    <w:rsid w:val="00BF1C16"/>
    <w:rsid w:val="00BF2251"/>
    <w:rsid w:val="00BF4A80"/>
    <w:rsid w:val="00BF503B"/>
    <w:rsid w:val="00BF5574"/>
    <w:rsid w:val="00BF71DD"/>
    <w:rsid w:val="00C04427"/>
    <w:rsid w:val="00C045A3"/>
    <w:rsid w:val="00C05DDB"/>
    <w:rsid w:val="00C1091E"/>
    <w:rsid w:val="00C11426"/>
    <w:rsid w:val="00C13FC4"/>
    <w:rsid w:val="00C16E21"/>
    <w:rsid w:val="00C206DA"/>
    <w:rsid w:val="00C245CF"/>
    <w:rsid w:val="00C2460E"/>
    <w:rsid w:val="00C269B1"/>
    <w:rsid w:val="00C31FE9"/>
    <w:rsid w:val="00C3383D"/>
    <w:rsid w:val="00C33BD5"/>
    <w:rsid w:val="00C3452A"/>
    <w:rsid w:val="00C34642"/>
    <w:rsid w:val="00C42561"/>
    <w:rsid w:val="00C43A19"/>
    <w:rsid w:val="00C47740"/>
    <w:rsid w:val="00C56FB7"/>
    <w:rsid w:val="00C60B9F"/>
    <w:rsid w:val="00C63342"/>
    <w:rsid w:val="00C63FCE"/>
    <w:rsid w:val="00C64CF0"/>
    <w:rsid w:val="00C709F1"/>
    <w:rsid w:val="00C73BCB"/>
    <w:rsid w:val="00C77ECE"/>
    <w:rsid w:val="00C9265C"/>
    <w:rsid w:val="00C92C27"/>
    <w:rsid w:val="00C93190"/>
    <w:rsid w:val="00C9516C"/>
    <w:rsid w:val="00CA1003"/>
    <w:rsid w:val="00CA2356"/>
    <w:rsid w:val="00CA24C6"/>
    <w:rsid w:val="00CA449E"/>
    <w:rsid w:val="00CA5634"/>
    <w:rsid w:val="00CB0664"/>
    <w:rsid w:val="00CB2862"/>
    <w:rsid w:val="00CB3BCD"/>
    <w:rsid w:val="00CB425A"/>
    <w:rsid w:val="00CB433D"/>
    <w:rsid w:val="00CB446D"/>
    <w:rsid w:val="00CB52CB"/>
    <w:rsid w:val="00CC1292"/>
    <w:rsid w:val="00CC37A0"/>
    <w:rsid w:val="00CC5011"/>
    <w:rsid w:val="00CC52D5"/>
    <w:rsid w:val="00CC7BBF"/>
    <w:rsid w:val="00CD0328"/>
    <w:rsid w:val="00CD06E0"/>
    <w:rsid w:val="00CD4AE2"/>
    <w:rsid w:val="00CE08C2"/>
    <w:rsid w:val="00CE27DD"/>
    <w:rsid w:val="00CE2D42"/>
    <w:rsid w:val="00CE5D62"/>
    <w:rsid w:val="00CF0A4E"/>
    <w:rsid w:val="00CF361E"/>
    <w:rsid w:val="00CF4081"/>
    <w:rsid w:val="00CF51BE"/>
    <w:rsid w:val="00CF5EC8"/>
    <w:rsid w:val="00D00472"/>
    <w:rsid w:val="00D02B2C"/>
    <w:rsid w:val="00D04816"/>
    <w:rsid w:val="00D05C48"/>
    <w:rsid w:val="00D06182"/>
    <w:rsid w:val="00D06305"/>
    <w:rsid w:val="00D0727A"/>
    <w:rsid w:val="00D1288E"/>
    <w:rsid w:val="00D13ECA"/>
    <w:rsid w:val="00D1539C"/>
    <w:rsid w:val="00D15B4F"/>
    <w:rsid w:val="00D176F0"/>
    <w:rsid w:val="00D1780B"/>
    <w:rsid w:val="00D17920"/>
    <w:rsid w:val="00D17975"/>
    <w:rsid w:val="00D2195C"/>
    <w:rsid w:val="00D21B28"/>
    <w:rsid w:val="00D225F3"/>
    <w:rsid w:val="00D24D14"/>
    <w:rsid w:val="00D25949"/>
    <w:rsid w:val="00D25DB5"/>
    <w:rsid w:val="00D42CED"/>
    <w:rsid w:val="00D4328A"/>
    <w:rsid w:val="00D526BA"/>
    <w:rsid w:val="00D672BA"/>
    <w:rsid w:val="00D7409A"/>
    <w:rsid w:val="00D75267"/>
    <w:rsid w:val="00D76451"/>
    <w:rsid w:val="00D83186"/>
    <w:rsid w:val="00D8462E"/>
    <w:rsid w:val="00D918C1"/>
    <w:rsid w:val="00D969C8"/>
    <w:rsid w:val="00D96F64"/>
    <w:rsid w:val="00DA35C4"/>
    <w:rsid w:val="00DA53C9"/>
    <w:rsid w:val="00DA5580"/>
    <w:rsid w:val="00DA7BAC"/>
    <w:rsid w:val="00DB3E47"/>
    <w:rsid w:val="00DB4546"/>
    <w:rsid w:val="00DB49E2"/>
    <w:rsid w:val="00DB5D77"/>
    <w:rsid w:val="00DC3EBA"/>
    <w:rsid w:val="00DC4410"/>
    <w:rsid w:val="00DC442F"/>
    <w:rsid w:val="00DD0172"/>
    <w:rsid w:val="00DD28F1"/>
    <w:rsid w:val="00DD3940"/>
    <w:rsid w:val="00DD3F34"/>
    <w:rsid w:val="00DD4015"/>
    <w:rsid w:val="00DD5302"/>
    <w:rsid w:val="00DD73C9"/>
    <w:rsid w:val="00DE1DB0"/>
    <w:rsid w:val="00DE7842"/>
    <w:rsid w:val="00DF3D31"/>
    <w:rsid w:val="00DF484F"/>
    <w:rsid w:val="00E02A8F"/>
    <w:rsid w:val="00E0499C"/>
    <w:rsid w:val="00E054ED"/>
    <w:rsid w:val="00E10794"/>
    <w:rsid w:val="00E12D96"/>
    <w:rsid w:val="00E13619"/>
    <w:rsid w:val="00E136CE"/>
    <w:rsid w:val="00E216D6"/>
    <w:rsid w:val="00E21A1A"/>
    <w:rsid w:val="00E256F8"/>
    <w:rsid w:val="00E25F9A"/>
    <w:rsid w:val="00E33825"/>
    <w:rsid w:val="00E35B8D"/>
    <w:rsid w:val="00E35FA9"/>
    <w:rsid w:val="00E375F7"/>
    <w:rsid w:val="00E41023"/>
    <w:rsid w:val="00E43075"/>
    <w:rsid w:val="00E5569D"/>
    <w:rsid w:val="00E56E51"/>
    <w:rsid w:val="00E656BF"/>
    <w:rsid w:val="00E663E5"/>
    <w:rsid w:val="00E6765E"/>
    <w:rsid w:val="00E70CA4"/>
    <w:rsid w:val="00E74D9D"/>
    <w:rsid w:val="00E77FA5"/>
    <w:rsid w:val="00E819C1"/>
    <w:rsid w:val="00E8340A"/>
    <w:rsid w:val="00E91FA1"/>
    <w:rsid w:val="00E92F95"/>
    <w:rsid w:val="00E9437C"/>
    <w:rsid w:val="00E946C5"/>
    <w:rsid w:val="00E9533E"/>
    <w:rsid w:val="00EA33F2"/>
    <w:rsid w:val="00EA404A"/>
    <w:rsid w:val="00EB0359"/>
    <w:rsid w:val="00EB5250"/>
    <w:rsid w:val="00EB71B8"/>
    <w:rsid w:val="00EC1FBD"/>
    <w:rsid w:val="00EC4391"/>
    <w:rsid w:val="00ED07EE"/>
    <w:rsid w:val="00ED08E0"/>
    <w:rsid w:val="00ED44F3"/>
    <w:rsid w:val="00ED5B41"/>
    <w:rsid w:val="00ED5BBB"/>
    <w:rsid w:val="00ED65A0"/>
    <w:rsid w:val="00ED6EFE"/>
    <w:rsid w:val="00EE3BF3"/>
    <w:rsid w:val="00EE40FD"/>
    <w:rsid w:val="00EE4E53"/>
    <w:rsid w:val="00EE6886"/>
    <w:rsid w:val="00EF5815"/>
    <w:rsid w:val="00F0303C"/>
    <w:rsid w:val="00F033C5"/>
    <w:rsid w:val="00F03723"/>
    <w:rsid w:val="00F04694"/>
    <w:rsid w:val="00F10B09"/>
    <w:rsid w:val="00F118AA"/>
    <w:rsid w:val="00F201F7"/>
    <w:rsid w:val="00F2680A"/>
    <w:rsid w:val="00F276EF"/>
    <w:rsid w:val="00F308B4"/>
    <w:rsid w:val="00F31C62"/>
    <w:rsid w:val="00F32456"/>
    <w:rsid w:val="00F33760"/>
    <w:rsid w:val="00F35D83"/>
    <w:rsid w:val="00F363EB"/>
    <w:rsid w:val="00F4126A"/>
    <w:rsid w:val="00F443BF"/>
    <w:rsid w:val="00F45D95"/>
    <w:rsid w:val="00F500E4"/>
    <w:rsid w:val="00F50708"/>
    <w:rsid w:val="00F7280B"/>
    <w:rsid w:val="00F72B3A"/>
    <w:rsid w:val="00F7734B"/>
    <w:rsid w:val="00F80476"/>
    <w:rsid w:val="00F817D7"/>
    <w:rsid w:val="00F834B1"/>
    <w:rsid w:val="00F83B2E"/>
    <w:rsid w:val="00F84B6A"/>
    <w:rsid w:val="00F9197D"/>
    <w:rsid w:val="00F94085"/>
    <w:rsid w:val="00F95B1F"/>
    <w:rsid w:val="00F9734A"/>
    <w:rsid w:val="00FA0E40"/>
    <w:rsid w:val="00FA1C78"/>
    <w:rsid w:val="00FA24DF"/>
    <w:rsid w:val="00FA2C25"/>
    <w:rsid w:val="00FA32FD"/>
    <w:rsid w:val="00FA44D7"/>
    <w:rsid w:val="00FA4816"/>
    <w:rsid w:val="00FA4FF4"/>
    <w:rsid w:val="00FA634C"/>
    <w:rsid w:val="00FA7805"/>
    <w:rsid w:val="00FA7CD0"/>
    <w:rsid w:val="00FB2C5F"/>
    <w:rsid w:val="00FB3046"/>
    <w:rsid w:val="00FB3469"/>
    <w:rsid w:val="00FB3BEF"/>
    <w:rsid w:val="00FB423B"/>
    <w:rsid w:val="00FC0737"/>
    <w:rsid w:val="00FC2816"/>
    <w:rsid w:val="00FC297A"/>
    <w:rsid w:val="00FC30A7"/>
    <w:rsid w:val="00FC65D5"/>
    <w:rsid w:val="00FC693F"/>
    <w:rsid w:val="00FC716E"/>
    <w:rsid w:val="00FD0E79"/>
    <w:rsid w:val="00FD0EA7"/>
    <w:rsid w:val="00FD20E0"/>
    <w:rsid w:val="00FD2F94"/>
    <w:rsid w:val="00FD7863"/>
    <w:rsid w:val="00FE54E1"/>
    <w:rsid w:val="00FE662C"/>
    <w:rsid w:val="00FF06E1"/>
    <w:rsid w:val="00FF0AAB"/>
    <w:rsid w:val="00FF109E"/>
    <w:rsid w:val="00FF1298"/>
    <w:rsid w:val="00FF2997"/>
    <w:rsid w:val="00FF3751"/>
    <w:rsid w:val="00FF5057"/>
    <w:rsid w:val="01239889"/>
    <w:rsid w:val="01877FE7"/>
    <w:rsid w:val="02019587"/>
    <w:rsid w:val="0361481C"/>
    <w:rsid w:val="037BFF34"/>
    <w:rsid w:val="03D39C1C"/>
    <w:rsid w:val="0427EED5"/>
    <w:rsid w:val="05B89598"/>
    <w:rsid w:val="060C47AF"/>
    <w:rsid w:val="066A131C"/>
    <w:rsid w:val="0941F92D"/>
    <w:rsid w:val="09B313AE"/>
    <w:rsid w:val="0A43A53F"/>
    <w:rsid w:val="0A9E6125"/>
    <w:rsid w:val="0B80B00E"/>
    <w:rsid w:val="0D99744D"/>
    <w:rsid w:val="0DA4E276"/>
    <w:rsid w:val="0DEBA5B7"/>
    <w:rsid w:val="0F5CFD56"/>
    <w:rsid w:val="0F7CBC04"/>
    <w:rsid w:val="0FDE0F8D"/>
    <w:rsid w:val="1005B209"/>
    <w:rsid w:val="104AB70C"/>
    <w:rsid w:val="117521F4"/>
    <w:rsid w:val="11D95461"/>
    <w:rsid w:val="14046FF5"/>
    <w:rsid w:val="1405C513"/>
    <w:rsid w:val="145E058A"/>
    <w:rsid w:val="1590A8A8"/>
    <w:rsid w:val="15A06BB4"/>
    <w:rsid w:val="15A538B1"/>
    <w:rsid w:val="15B65F6D"/>
    <w:rsid w:val="169852C2"/>
    <w:rsid w:val="16C096FC"/>
    <w:rsid w:val="16F2797F"/>
    <w:rsid w:val="170E2A97"/>
    <w:rsid w:val="172562A9"/>
    <w:rsid w:val="17466E6A"/>
    <w:rsid w:val="181723F7"/>
    <w:rsid w:val="19D20AE2"/>
    <w:rsid w:val="1A91E75A"/>
    <w:rsid w:val="1AE80259"/>
    <w:rsid w:val="1B56EFA2"/>
    <w:rsid w:val="1C195725"/>
    <w:rsid w:val="1C2F6C44"/>
    <w:rsid w:val="1FC0F100"/>
    <w:rsid w:val="20D675AD"/>
    <w:rsid w:val="2121EDD0"/>
    <w:rsid w:val="216D78C3"/>
    <w:rsid w:val="22EAEB61"/>
    <w:rsid w:val="22F8479D"/>
    <w:rsid w:val="239572FF"/>
    <w:rsid w:val="2411D81B"/>
    <w:rsid w:val="243CFEDC"/>
    <w:rsid w:val="248FD20C"/>
    <w:rsid w:val="25FDD40B"/>
    <w:rsid w:val="26254546"/>
    <w:rsid w:val="26A4A34B"/>
    <w:rsid w:val="26E280A9"/>
    <w:rsid w:val="27867C1B"/>
    <w:rsid w:val="27DB6097"/>
    <w:rsid w:val="28A2CC8E"/>
    <w:rsid w:val="2995C88F"/>
    <w:rsid w:val="29D74174"/>
    <w:rsid w:val="2A79FF89"/>
    <w:rsid w:val="2A913D51"/>
    <w:rsid w:val="2A95395A"/>
    <w:rsid w:val="2BB35AC2"/>
    <w:rsid w:val="2BF72E3D"/>
    <w:rsid w:val="2CBDD061"/>
    <w:rsid w:val="2D073662"/>
    <w:rsid w:val="2E4C6214"/>
    <w:rsid w:val="2E85E4E5"/>
    <w:rsid w:val="2E889D41"/>
    <w:rsid w:val="2EA43F49"/>
    <w:rsid w:val="2F872C61"/>
    <w:rsid w:val="2F9183AD"/>
    <w:rsid w:val="3015BC6C"/>
    <w:rsid w:val="302A3DC5"/>
    <w:rsid w:val="30300AAD"/>
    <w:rsid w:val="30B732B0"/>
    <w:rsid w:val="31B528FF"/>
    <w:rsid w:val="3205E664"/>
    <w:rsid w:val="3340BFC7"/>
    <w:rsid w:val="336E97E6"/>
    <w:rsid w:val="33E8305D"/>
    <w:rsid w:val="344438AA"/>
    <w:rsid w:val="34BA08CD"/>
    <w:rsid w:val="34DEB9C1"/>
    <w:rsid w:val="351C2C60"/>
    <w:rsid w:val="35B23AA4"/>
    <w:rsid w:val="35CF9EB3"/>
    <w:rsid w:val="361F4000"/>
    <w:rsid w:val="3738F734"/>
    <w:rsid w:val="374DBBD9"/>
    <w:rsid w:val="379DF8E9"/>
    <w:rsid w:val="398F9962"/>
    <w:rsid w:val="3A8E55E2"/>
    <w:rsid w:val="3AFFFB9D"/>
    <w:rsid w:val="3B10D6AB"/>
    <w:rsid w:val="3E6806DC"/>
    <w:rsid w:val="3F1A5425"/>
    <w:rsid w:val="3F9AA833"/>
    <w:rsid w:val="4049694A"/>
    <w:rsid w:val="40DC3361"/>
    <w:rsid w:val="419CBEC7"/>
    <w:rsid w:val="4205CD2A"/>
    <w:rsid w:val="425D54C6"/>
    <w:rsid w:val="427C29FC"/>
    <w:rsid w:val="42890248"/>
    <w:rsid w:val="4312B859"/>
    <w:rsid w:val="43903455"/>
    <w:rsid w:val="43B5CF4A"/>
    <w:rsid w:val="448CA6F3"/>
    <w:rsid w:val="44A2E6EB"/>
    <w:rsid w:val="4504D831"/>
    <w:rsid w:val="45695FA1"/>
    <w:rsid w:val="469C7CFE"/>
    <w:rsid w:val="47824F01"/>
    <w:rsid w:val="47946795"/>
    <w:rsid w:val="48380E5A"/>
    <w:rsid w:val="48BF3299"/>
    <w:rsid w:val="4916A06D"/>
    <w:rsid w:val="49AA1B0F"/>
    <w:rsid w:val="4A63AF3F"/>
    <w:rsid w:val="4A9B6A60"/>
    <w:rsid w:val="4B947A9F"/>
    <w:rsid w:val="4BE3AF4A"/>
    <w:rsid w:val="4F4B3E5A"/>
    <w:rsid w:val="4FD84601"/>
    <w:rsid w:val="5024F78D"/>
    <w:rsid w:val="50282FB1"/>
    <w:rsid w:val="50A9153D"/>
    <w:rsid w:val="52274D29"/>
    <w:rsid w:val="52A5419B"/>
    <w:rsid w:val="52B18AC9"/>
    <w:rsid w:val="52C00591"/>
    <w:rsid w:val="537C9ECC"/>
    <w:rsid w:val="54D56BFE"/>
    <w:rsid w:val="55AD0884"/>
    <w:rsid w:val="56047446"/>
    <w:rsid w:val="567A0196"/>
    <w:rsid w:val="56A82AAC"/>
    <w:rsid w:val="57C759AD"/>
    <w:rsid w:val="5888BEC4"/>
    <w:rsid w:val="58E60AAE"/>
    <w:rsid w:val="5BEFA724"/>
    <w:rsid w:val="5C71EF8E"/>
    <w:rsid w:val="5CB8AF35"/>
    <w:rsid w:val="5D5160C4"/>
    <w:rsid w:val="5DA88D09"/>
    <w:rsid w:val="5E59599D"/>
    <w:rsid w:val="5E90A7FE"/>
    <w:rsid w:val="5EB358CF"/>
    <w:rsid w:val="5F56B229"/>
    <w:rsid w:val="60A811C9"/>
    <w:rsid w:val="61080A19"/>
    <w:rsid w:val="6114B573"/>
    <w:rsid w:val="6182594A"/>
    <w:rsid w:val="6199CAAF"/>
    <w:rsid w:val="62A81540"/>
    <w:rsid w:val="62B2D3F7"/>
    <w:rsid w:val="62C4CC50"/>
    <w:rsid w:val="62FB7251"/>
    <w:rsid w:val="62FD6D92"/>
    <w:rsid w:val="6572662B"/>
    <w:rsid w:val="65B96A90"/>
    <w:rsid w:val="65C417C0"/>
    <w:rsid w:val="65E3484E"/>
    <w:rsid w:val="6635B7A1"/>
    <w:rsid w:val="668D1C2D"/>
    <w:rsid w:val="6691B61F"/>
    <w:rsid w:val="6747C3AB"/>
    <w:rsid w:val="67EAFE31"/>
    <w:rsid w:val="68D7EC1C"/>
    <w:rsid w:val="69BC2D88"/>
    <w:rsid w:val="6C0165EA"/>
    <w:rsid w:val="6E0EEF27"/>
    <w:rsid w:val="6E34F459"/>
    <w:rsid w:val="708CFBC9"/>
    <w:rsid w:val="70A0D3BB"/>
    <w:rsid w:val="70F17D7C"/>
    <w:rsid w:val="7101A989"/>
    <w:rsid w:val="7173722A"/>
    <w:rsid w:val="71E886F3"/>
    <w:rsid w:val="720889A0"/>
    <w:rsid w:val="7238739F"/>
    <w:rsid w:val="72BD0BA6"/>
    <w:rsid w:val="737546E3"/>
    <w:rsid w:val="75850234"/>
    <w:rsid w:val="760AEFE1"/>
    <w:rsid w:val="76CD8CD5"/>
    <w:rsid w:val="77699849"/>
    <w:rsid w:val="777CE656"/>
    <w:rsid w:val="77E868FF"/>
    <w:rsid w:val="78DBADC8"/>
    <w:rsid w:val="79A45BE1"/>
    <w:rsid w:val="7A1C3B23"/>
    <w:rsid w:val="7A6B0BE6"/>
    <w:rsid w:val="7AACB43D"/>
    <w:rsid w:val="7AAFFC94"/>
    <w:rsid w:val="7B5AB3BE"/>
    <w:rsid w:val="7BE75B1C"/>
    <w:rsid w:val="7D58A2E3"/>
    <w:rsid w:val="7D6ADE58"/>
    <w:rsid w:val="7DE65C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3FF0B"/>
  <w14:defaultImageDpi w14:val="300"/>
  <w15:docId w15:val="{4B18C5D9-1C86-4C9C-93FF-B29A89FB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C693F"/>
    <w:rPr>
      <w:lang w:val="sk-SK"/>
    </w:rPr>
  </w:style>
  <w:style w:type="paragraph" w:styleId="Nadpis1">
    <w:name w:val="heading 1"/>
    <w:basedOn w:val="Normlny"/>
    <w:next w:val="Normlny"/>
    <w:link w:val="Nadpis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y"/>
    <w:next w:val="Normlny"/>
    <w:link w:val="Nadpis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618BF"/>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E618BF"/>
  </w:style>
  <w:style w:type="paragraph" w:styleId="Pta">
    <w:name w:val="footer"/>
    <w:basedOn w:val="Normlny"/>
    <w:link w:val="PtaChar"/>
    <w:uiPriority w:val="99"/>
    <w:unhideWhenUsed/>
    <w:rsid w:val="00E618BF"/>
    <w:pPr>
      <w:tabs>
        <w:tab w:val="center" w:pos="4680"/>
        <w:tab w:val="right" w:pos="9360"/>
      </w:tabs>
      <w:spacing w:after="0" w:line="240" w:lineRule="auto"/>
    </w:pPr>
  </w:style>
  <w:style w:type="character" w:customStyle="1" w:styleId="PtaChar">
    <w:name w:val="Päta Char"/>
    <w:basedOn w:val="Predvolenpsmoodseku"/>
    <w:link w:val="Pta"/>
    <w:uiPriority w:val="99"/>
    <w:rsid w:val="00E618BF"/>
  </w:style>
  <w:style w:type="paragraph" w:styleId="Bezriadkovania">
    <w:name w:val="No Spacing"/>
    <w:uiPriority w:val="1"/>
    <w:qFormat/>
    <w:rsid w:val="00FC693F"/>
    <w:pPr>
      <w:spacing w:after="0" w:line="240" w:lineRule="auto"/>
    </w:pPr>
  </w:style>
  <w:style w:type="character" w:customStyle="1" w:styleId="Nadpis1Char">
    <w:name w:val="Nadpis 1 Char"/>
    <w:basedOn w:val="Predvolenpsmoodseku"/>
    <w:link w:val="Nadpis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FC693F"/>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FC693F"/>
    <w:rPr>
      <w:rFonts w:asciiTheme="majorHAnsi" w:eastAsiaTheme="majorEastAsia" w:hAnsiTheme="majorHAnsi" w:cstheme="majorBidi"/>
      <w:b/>
      <w:bCs/>
      <w:color w:val="4F81BD" w:themeColor="accent1"/>
    </w:rPr>
  </w:style>
  <w:style w:type="paragraph" w:styleId="Nzov">
    <w:name w:val="Title"/>
    <w:basedOn w:val="Normlny"/>
    <w:next w:val="Normlny"/>
    <w:link w:val="Nzov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FC693F"/>
    <w:rPr>
      <w:rFonts w:asciiTheme="majorHAnsi" w:eastAsiaTheme="majorEastAsia" w:hAnsiTheme="majorHAnsi" w:cstheme="majorBidi"/>
      <w:i/>
      <w:iCs/>
      <w:color w:val="4F81BD" w:themeColor="accent1"/>
      <w:spacing w:val="15"/>
      <w:sz w:val="24"/>
      <w:szCs w:val="24"/>
    </w:rPr>
  </w:style>
  <w:style w:type="paragraph" w:styleId="Odsekzoznamu">
    <w:name w:val="List Paragraph"/>
    <w:basedOn w:val="Normlny"/>
    <w:uiPriority w:val="34"/>
    <w:qFormat/>
    <w:rsid w:val="00FC693F"/>
    <w:pPr>
      <w:ind w:left="720"/>
      <w:contextualSpacing/>
    </w:pPr>
  </w:style>
  <w:style w:type="paragraph" w:styleId="Zkladntext">
    <w:name w:val="Body Text"/>
    <w:basedOn w:val="Normlny"/>
    <w:link w:val="ZkladntextChar"/>
    <w:uiPriority w:val="99"/>
    <w:unhideWhenUsed/>
    <w:rsid w:val="00AA1D8D"/>
    <w:pPr>
      <w:spacing w:after="120"/>
    </w:pPr>
  </w:style>
  <w:style w:type="character" w:customStyle="1" w:styleId="ZkladntextChar">
    <w:name w:val="Základný text Char"/>
    <w:basedOn w:val="Predvolenpsmoodseku"/>
    <w:link w:val="Zkladntext"/>
    <w:uiPriority w:val="99"/>
    <w:rsid w:val="00AA1D8D"/>
  </w:style>
  <w:style w:type="paragraph" w:styleId="Zkladntext2">
    <w:name w:val="Body Text 2"/>
    <w:basedOn w:val="Normlny"/>
    <w:link w:val="Zkladntext2Char"/>
    <w:uiPriority w:val="99"/>
    <w:unhideWhenUsed/>
    <w:rsid w:val="00AA1D8D"/>
    <w:pPr>
      <w:spacing w:after="120" w:line="480" w:lineRule="auto"/>
    </w:pPr>
  </w:style>
  <w:style w:type="character" w:customStyle="1" w:styleId="Zkladntext2Char">
    <w:name w:val="Základný text 2 Char"/>
    <w:basedOn w:val="Predvolenpsmoodseku"/>
    <w:link w:val="Zkladntext2"/>
    <w:uiPriority w:val="99"/>
    <w:rsid w:val="00AA1D8D"/>
  </w:style>
  <w:style w:type="paragraph" w:styleId="Zkladntext3">
    <w:name w:val="Body Text 3"/>
    <w:basedOn w:val="Normlny"/>
    <w:link w:val="Zkladntext3Char"/>
    <w:uiPriority w:val="99"/>
    <w:unhideWhenUsed/>
    <w:rsid w:val="00AA1D8D"/>
    <w:pPr>
      <w:spacing w:after="120"/>
    </w:pPr>
    <w:rPr>
      <w:sz w:val="16"/>
      <w:szCs w:val="16"/>
    </w:rPr>
  </w:style>
  <w:style w:type="character" w:customStyle="1" w:styleId="Zkladntext3Char">
    <w:name w:val="Základný text 3 Char"/>
    <w:basedOn w:val="Predvolenpsmoodseku"/>
    <w:link w:val="Zkladntext3"/>
    <w:uiPriority w:val="99"/>
    <w:rsid w:val="00AA1D8D"/>
    <w:rPr>
      <w:sz w:val="16"/>
      <w:szCs w:val="16"/>
    </w:rPr>
  </w:style>
  <w:style w:type="paragraph" w:styleId="Zoznam">
    <w:name w:val="List"/>
    <w:basedOn w:val="Normlny"/>
    <w:uiPriority w:val="99"/>
    <w:unhideWhenUsed/>
    <w:rsid w:val="00AA1D8D"/>
    <w:pPr>
      <w:ind w:left="360" w:hanging="360"/>
      <w:contextualSpacing/>
    </w:pPr>
  </w:style>
  <w:style w:type="paragraph" w:styleId="Zoznam2">
    <w:name w:val="List 2"/>
    <w:basedOn w:val="Normlny"/>
    <w:uiPriority w:val="99"/>
    <w:unhideWhenUsed/>
    <w:rsid w:val="00326F90"/>
    <w:pPr>
      <w:ind w:left="720" w:hanging="360"/>
      <w:contextualSpacing/>
    </w:pPr>
  </w:style>
  <w:style w:type="paragraph" w:styleId="Zoznam3">
    <w:name w:val="List 3"/>
    <w:basedOn w:val="Normlny"/>
    <w:uiPriority w:val="99"/>
    <w:unhideWhenUsed/>
    <w:rsid w:val="00326F90"/>
    <w:pPr>
      <w:ind w:left="1080" w:hanging="360"/>
      <w:contextualSpacing/>
    </w:pPr>
  </w:style>
  <w:style w:type="paragraph" w:styleId="Zoznamsodrkami">
    <w:name w:val="List Bullet"/>
    <w:basedOn w:val="Normlny"/>
    <w:uiPriority w:val="99"/>
    <w:unhideWhenUsed/>
    <w:rsid w:val="00326F90"/>
    <w:pPr>
      <w:numPr>
        <w:numId w:val="1"/>
      </w:numPr>
      <w:contextualSpacing/>
    </w:pPr>
  </w:style>
  <w:style w:type="paragraph" w:styleId="Zoznamsodrkami2">
    <w:name w:val="List Bullet 2"/>
    <w:basedOn w:val="Normlny"/>
    <w:uiPriority w:val="99"/>
    <w:unhideWhenUsed/>
    <w:rsid w:val="00326F90"/>
    <w:pPr>
      <w:numPr>
        <w:numId w:val="2"/>
      </w:numPr>
      <w:contextualSpacing/>
    </w:pPr>
  </w:style>
  <w:style w:type="paragraph" w:styleId="Zoznamsodrkami3">
    <w:name w:val="List Bullet 3"/>
    <w:basedOn w:val="Normlny"/>
    <w:uiPriority w:val="99"/>
    <w:unhideWhenUsed/>
    <w:rsid w:val="00326F90"/>
    <w:pPr>
      <w:numPr>
        <w:numId w:val="3"/>
      </w:numPr>
      <w:contextualSpacing/>
    </w:pPr>
  </w:style>
  <w:style w:type="paragraph" w:styleId="slovanzoznam">
    <w:name w:val="List Number"/>
    <w:basedOn w:val="Normlny"/>
    <w:uiPriority w:val="99"/>
    <w:unhideWhenUsed/>
    <w:rsid w:val="00326F90"/>
    <w:pPr>
      <w:numPr>
        <w:numId w:val="5"/>
      </w:numPr>
      <w:contextualSpacing/>
    </w:pPr>
  </w:style>
  <w:style w:type="paragraph" w:styleId="slovanzoznam2">
    <w:name w:val="List Number 2"/>
    <w:basedOn w:val="Normlny"/>
    <w:uiPriority w:val="99"/>
    <w:unhideWhenUsed/>
    <w:rsid w:val="0029639D"/>
    <w:pPr>
      <w:numPr>
        <w:numId w:val="6"/>
      </w:numPr>
      <w:contextualSpacing/>
    </w:pPr>
  </w:style>
  <w:style w:type="paragraph" w:styleId="slovanzoznam3">
    <w:name w:val="List Number 3"/>
    <w:basedOn w:val="Normlny"/>
    <w:uiPriority w:val="99"/>
    <w:unhideWhenUsed/>
    <w:rsid w:val="0029639D"/>
    <w:pPr>
      <w:numPr>
        <w:numId w:val="7"/>
      </w:numPr>
      <w:contextualSpacing/>
    </w:pPr>
  </w:style>
  <w:style w:type="paragraph" w:styleId="Pokraovaniezoznamu">
    <w:name w:val="List Continue"/>
    <w:basedOn w:val="Normlny"/>
    <w:uiPriority w:val="99"/>
    <w:unhideWhenUsed/>
    <w:rsid w:val="0029639D"/>
    <w:pPr>
      <w:spacing w:after="120"/>
      <w:ind w:left="360"/>
      <w:contextualSpacing/>
    </w:pPr>
  </w:style>
  <w:style w:type="paragraph" w:styleId="Pokraovaniezoznamu2">
    <w:name w:val="List Continue 2"/>
    <w:basedOn w:val="Normlny"/>
    <w:uiPriority w:val="99"/>
    <w:unhideWhenUsed/>
    <w:rsid w:val="0029639D"/>
    <w:pPr>
      <w:spacing w:after="120"/>
      <w:ind w:left="720"/>
      <w:contextualSpacing/>
    </w:pPr>
  </w:style>
  <w:style w:type="paragraph" w:styleId="Pokraovaniezoznamu3">
    <w:name w:val="List Continue 3"/>
    <w:basedOn w:val="Normlny"/>
    <w:uiPriority w:val="99"/>
    <w:unhideWhenUsed/>
    <w:rsid w:val="0029639D"/>
    <w:pPr>
      <w:spacing w:after="120"/>
      <w:ind w:left="1080"/>
      <w:contextualSpacing/>
    </w:pPr>
  </w:style>
  <w:style w:type="paragraph" w:styleId="Textmakra">
    <w:name w:val="macro"/>
    <w:link w:val="Textmakra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makraChar">
    <w:name w:val="Text makra Char"/>
    <w:basedOn w:val="Predvolenpsmoodseku"/>
    <w:link w:val="Textmakra"/>
    <w:uiPriority w:val="99"/>
    <w:rsid w:val="0029639D"/>
    <w:rPr>
      <w:rFonts w:ascii="Courier" w:hAnsi="Courier"/>
      <w:sz w:val="20"/>
      <w:szCs w:val="20"/>
    </w:rPr>
  </w:style>
  <w:style w:type="paragraph" w:styleId="Citcia">
    <w:name w:val="Quote"/>
    <w:basedOn w:val="Normlny"/>
    <w:next w:val="Normlny"/>
    <w:link w:val="CitciaChar"/>
    <w:uiPriority w:val="29"/>
    <w:qFormat/>
    <w:rsid w:val="00FC693F"/>
    <w:rPr>
      <w:i/>
      <w:iCs/>
      <w:color w:val="000000" w:themeColor="text1"/>
    </w:rPr>
  </w:style>
  <w:style w:type="character" w:customStyle="1" w:styleId="CitciaChar">
    <w:name w:val="Citácia Char"/>
    <w:basedOn w:val="Predvolenpsmoodseku"/>
    <w:link w:val="Citcia"/>
    <w:uiPriority w:val="29"/>
    <w:rsid w:val="00FC693F"/>
    <w:rPr>
      <w:i/>
      <w:iCs/>
      <w:color w:val="000000" w:themeColor="text1"/>
    </w:rPr>
  </w:style>
  <w:style w:type="character" w:customStyle="1" w:styleId="Nadpis4Char">
    <w:name w:val="Nadpis 4 Char"/>
    <w:basedOn w:val="Predvolenpsmoodseku"/>
    <w:link w:val="Nadpis4"/>
    <w:uiPriority w:val="9"/>
    <w:semiHidden/>
    <w:rsid w:val="00FC693F"/>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FC693F"/>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FC693F"/>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FC693F"/>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FC693F"/>
    <w:rPr>
      <w:rFonts w:asciiTheme="majorHAnsi" w:eastAsiaTheme="majorEastAsia" w:hAnsiTheme="majorHAnsi" w:cstheme="majorBidi"/>
      <w:color w:val="4F81BD" w:themeColor="accent1"/>
      <w:sz w:val="20"/>
      <w:szCs w:val="20"/>
    </w:rPr>
  </w:style>
  <w:style w:type="character" w:customStyle="1" w:styleId="Nadpis9Char">
    <w:name w:val="Nadpis 9 Char"/>
    <w:basedOn w:val="Predvolenpsmoodseku"/>
    <w:link w:val="Nadpis9"/>
    <w:uiPriority w:val="9"/>
    <w:semiHidden/>
    <w:rsid w:val="00FC693F"/>
    <w:rPr>
      <w:rFonts w:asciiTheme="majorHAnsi" w:eastAsiaTheme="majorEastAsia" w:hAnsiTheme="majorHAnsi" w:cstheme="majorBidi"/>
      <w:i/>
      <w:iCs/>
      <w:color w:val="404040" w:themeColor="text1" w:themeTint="BF"/>
      <w:sz w:val="20"/>
      <w:szCs w:val="20"/>
    </w:rPr>
  </w:style>
  <w:style w:type="paragraph" w:styleId="Popis">
    <w:name w:val="caption"/>
    <w:basedOn w:val="Normlny"/>
    <w:next w:val="Normlny"/>
    <w:uiPriority w:val="35"/>
    <w:semiHidden/>
    <w:unhideWhenUsed/>
    <w:qFormat/>
    <w:rsid w:val="00FC693F"/>
    <w:pPr>
      <w:spacing w:line="240" w:lineRule="auto"/>
    </w:pPr>
    <w:rPr>
      <w:b/>
      <w:bCs/>
      <w:color w:val="4F81BD" w:themeColor="accent1"/>
      <w:sz w:val="18"/>
      <w:szCs w:val="18"/>
    </w:rPr>
  </w:style>
  <w:style w:type="character" w:styleId="Vrazn">
    <w:name w:val="Strong"/>
    <w:basedOn w:val="Predvolenpsmoodseku"/>
    <w:uiPriority w:val="22"/>
    <w:qFormat/>
    <w:rsid w:val="00FC693F"/>
    <w:rPr>
      <w:b/>
      <w:bCs/>
    </w:rPr>
  </w:style>
  <w:style w:type="character" w:styleId="Zvraznenie">
    <w:name w:val="Emphasis"/>
    <w:basedOn w:val="Predvolenpsmoodseku"/>
    <w:uiPriority w:val="20"/>
    <w:qFormat/>
    <w:rsid w:val="00FC693F"/>
    <w:rPr>
      <w:i/>
      <w:iCs/>
    </w:rPr>
  </w:style>
  <w:style w:type="paragraph" w:styleId="Zvraznencitcia">
    <w:name w:val="Intense Quote"/>
    <w:basedOn w:val="Normlny"/>
    <w:next w:val="Normlny"/>
    <w:link w:val="Zvraznencitcia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FC693F"/>
    <w:rPr>
      <w:b/>
      <w:bCs/>
      <w:i/>
      <w:iCs/>
      <w:color w:val="4F81BD" w:themeColor="accent1"/>
    </w:rPr>
  </w:style>
  <w:style w:type="character" w:styleId="Jemnzvraznenie">
    <w:name w:val="Subtle Emphasis"/>
    <w:basedOn w:val="Predvolenpsmoodseku"/>
    <w:uiPriority w:val="19"/>
    <w:qFormat/>
    <w:rsid w:val="00FC693F"/>
    <w:rPr>
      <w:i/>
      <w:iCs/>
      <w:color w:val="808080" w:themeColor="text1" w:themeTint="7F"/>
    </w:rPr>
  </w:style>
  <w:style w:type="character" w:styleId="Intenzvnezvraznenie">
    <w:name w:val="Intense Emphasis"/>
    <w:basedOn w:val="Predvolenpsmoodseku"/>
    <w:uiPriority w:val="21"/>
    <w:qFormat/>
    <w:rsid w:val="00FC693F"/>
    <w:rPr>
      <w:b/>
      <w:bCs/>
      <w:i/>
      <w:iCs/>
      <w:color w:val="4F81BD" w:themeColor="accent1"/>
    </w:rPr>
  </w:style>
  <w:style w:type="character" w:styleId="Jemnodkaz">
    <w:name w:val="Subtle Reference"/>
    <w:basedOn w:val="Predvolenpsmoodseku"/>
    <w:uiPriority w:val="31"/>
    <w:qFormat/>
    <w:rsid w:val="00FC693F"/>
    <w:rPr>
      <w:smallCaps/>
      <w:color w:val="C0504D" w:themeColor="accent2"/>
      <w:u w:val="single"/>
    </w:rPr>
  </w:style>
  <w:style w:type="character" w:styleId="Zvraznenodkaz">
    <w:name w:val="Intense Reference"/>
    <w:basedOn w:val="Predvolenpsmoodseku"/>
    <w:uiPriority w:val="32"/>
    <w:qFormat/>
    <w:rsid w:val="00FC693F"/>
    <w:rPr>
      <w:b/>
      <w:bCs/>
      <w:smallCaps/>
      <w:color w:val="C0504D" w:themeColor="accent2"/>
      <w:spacing w:val="5"/>
      <w:u w:val="single"/>
    </w:rPr>
  </w:style>
  <w:style w:type="character" w:styleId="Nzovknihy">
    <w:name w:val="Book Title"/>
    <w:basedOn w:val="Predvolenpsmoodseku"/>
    <w:uiPriority w:val="33"/>
    <w:qFormat/>
    <w:rsid w:val="00FC693F"/>
    <w:rPr>
      <w:b/>
      <w:bCs/>
      <w:smallCaps/>
      <w:spacing w:val="5"/>
    </w:rPr>
  </w:style>
  <w:style w:type="paragraph" w:styleId="Hlavikaobsahu">
    <w:name w:val="TOC Heading"/>
    <w:basedOn w:val="Nadpis1"/>
    <w:next w:val="Normlny"/>
    <w:uiPriority w:val="39"/>
    <w:semiHidden/>
    <w:unhideWhenUsed/>
    <w:qFormat/>
    <w:rsid w:val="00FC693F"/>
    <w:pPr>
      <w:outlineLvl w:val="9"/>
    </w:pPr>
  </w:style>
  <w:style w:type="table" w:styleId="Mriekatabuky">
    <w:name w:val="Table Grid"/>
    <w:basedOn w:val="Normlnatabuka"/>
    <w:uiPriority w:val="59"/>
    <w:rsid w:val="00FC693F"/>
    <w:pPr>
      <w:spacing w:after="0" w:line="240" w:lineRule="auto"/>
    </w:pPr>
    <w:tblPr/>
  </w:style>
  <w:style w:type="table" w:styleId="Svetlpodfarbenie">
    <w:name w:val="Light Shading"/>
    <w:basedOn w:val="Normlnatabuka"/>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etlpodfarbeniezvraznenie2">
    <w:name w:val="Light Shading Accent 2"/>
    <w:basedOn w:val="Normlnatabuka"/>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etlpodfarbeniezvraznenie3">
    <w:name w:val="Light Shading Accent 3"/>
    <w:basedOn w:val="Normlnatabuka"/>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etlpodfarbeniezvraznenie4">
    <w:name w:val="Light Shading Accent 4"/>
    <w:basedOn w:val="Normlnatabuka"/>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etlpodfarbeniezvraznenie5">
    <w:name w:val="Light Shading Accent 5"/>
    <w:basedOn w:val="Normlnatabuka"/>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6">
    <w:name w:val="Light Shading Accent 6"/>
    <w:basedOn w:val="Normlnatabuka"/>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etlzoznam">
    <w:name w:val="Light List"/>
    <w:basedOn w:val="Normlnatabuka"/>
    <w:uiPriority w:val="61"/>
    <w:rsid w:val="00FC693F"/>
    <w:pPr>
      <w:spacing w:after="0" w:line="240" w:lineRule="auto"/>
    </w:pPr>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etlzoznamzvraznenie1">
    <w:name w:val="Light List Accent 1"/>
    <w:basedOn w:val="Normlnatabuka"/>
    <w:uiPriority w:val="61"/>
    <w:rsid w:val="00FC693F"/>
    <w:pPr>
      <w:spacing w:after="0" w:line="240" w:lineRule="auto"/>
    </w:pPr>
    <w:tblPr>
      <w:tblStyleRowBandSize w:val="1"/>
      <w:tblStyleColBandSize w:val="1"/>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2">
    <w:name w:val="Light List Accent 2"/>
    <w:basedOn w:val="Normlnatabuka"/>
    <w:uiPriority w:val="61"/>
    <w:rsid w:val="00CB0664"/>
    <w:pPr>
      <w:spacing w:after="0" w:line="240" w:lineRule="auto"/>
    </w:pPr>
    <w:tblPr>
      <w:tblStyleRowBandSize w:val="1"/>
      <w:tblStyleColBandSize w:val="1"/>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etlzoznamzvraznenie3">
    <w:name w:val="Light List Accent 3"/>
    <w:basedOn w:val="Normlnatabuka"/>
    <w:uiPriority w:val="61"/>
    <w:rsid w:val="00CB0664"/>
    <w:pPr>
      <w:spacing w:after="0" w:line="240" w:lineRule="auto"/>
    </w:pPr>
    <w:tblPr>
      <w:tblStyleRowBandSize w:val="1"/>
      <w:tblStyleColBandSize w:val="1"/>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etlzoznamzvraznenie4">
    <w:name w:val="Light List Accent 4"/>
    <w:basedOn w:val="Normlnatabuka"/>
    <w:uiPriority w:val="61"/>
    <w:rsid w:val="00CB0664"/>
    <w:pPr>
      <w:spacing w:after="0" w:line="240" w:lineRule="auto"/>
    </w:pPr>
    <w:tblPr>
      <w:tblStyleRowBandSize w:val="1"/>
      <w:tblStyleColBandSize w:val="1"/>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etlzoznamzvraznenie5">
    <w:name w:val="Light List Accent 5"/>
    <w:basedOn w:val="Normlnatabuka"/>
    <w:uiPriority w:val="61"/>
    <w:rsid w:val="00CB0664"/>
    <w:pPr>
      <w:spacing w:after="0" w:line="240" w:lineRule="auto"/>
    </w:pPr>
    <w:tblPr>
      <w:tblStyleRowBandSize w:val="1"/>
      <w:tblStyleColBandSize w:val="1"/>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etlzoznamzvraznenie6">
    <w:name w:val="Light List Accent 6"/>
    <w:basedOn w:val="Normlnatabuka"/>
    <w:uiPriority w:val="61"/>
    <w:rsid w:val="00CB0664"/>
    <w:pPr>
      <w:spacing w:after="0" w:line="240" w:lineRule="auto"/>
    </w:pPr>
    <w:tblPr>
      <w:tblStyleRowBandSize w:val="1"/>
      <w:tblStyleColBandSize w:val="1"/>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etlmrieka">
    <w:name w:val="Light Grid"/>
    <w:basedOn w:val="Normlnatabuka"/>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etlmriekazvraznenie1">
    <w:name w:val="Light Grid Accent 1"/>
    <w:basedOn w:val="Normlnatabuka"/>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mriekazvraznenie2">
    <w:name w:val="Light Grid Accent 2"/>
    <w:basedOn w:val="Normlnatabuka"/>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vetlmriekazvraznenie3">
    <w:name w:val="Light Grid Accent 3"/>
    <w:basedOn w:val="Normlnatabuka"/>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vetlmriekazvraznenie4">
    <w:name w:val="Light Grid Accent 4"/>
    <w:basedOn w:val="Normlnatabuka"/>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etlmriekazvraznenie5">
    <w:name w:val="Light Grid Accent 5"/>
    <w:basedOn w:val="Normlnatabuka"/>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etlmriekazvraznenie6">
    <w:name w:val="Light Grid Accent 6"/>
    <w:basedOn w:val="Normlnatabuka"/>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trednpodfarbenie1">
    <w:name w:val="Medium Shading 1"/>
    <w:basedOn w:val="Normlnatabuka"/>
    <w:uiPriority w:val="63"/>
    <w:rsid w:val="00CB0664"/>
    <w:pPr>
      <w:spacing w:after="0" w:line="240" w:lineRule="auto"/>
    </w:pPr>
    <w:tblPr>
      <w:tblStyleRowBandSize w:val="1"/>
      <w:tblStyleColBandSize w:val="1"/>
    </w:tblPr>
    <w:tcPr>
      <w:shd w:val="clear" w:color="auto" w:fill="C0C0C0" w:themeFill="text1" w:themeFillTint="3F"/>
    </w:tc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2Horz">
      <w:tblPr/>
      <w:tcPr>
        <w:tcBorders>
          <w:insideH w:val="nil"/>
          <w:insideV w:val="nil"/>
        </w:tcBorders>
      </w:tcPr>
    </w:tblStylePr>
  </w:style>
  <w:style w:type="table" w:styleId="Strednpodfarbenie1zvraznenie1">
    <w:name w:val="Medium Shading 1 Accent 1"/>
    <w:basedOn w:val="Normlnatabuka"/>
    <w:uiPriority w:val="63"/>
    <w:rsid w:val="00CB0664"/>
    <w:pPr>
      <w:spacing w:after="0" w:line="240" w:lineRule="auto"/>
    </w:pPr>
    <w:tblPr>
      <w:tblStyleRowBandSize w:val="1"/>
      <w:tblStyleColBandSize w:val="1"/>
    </w:tblPr>
    <w:tcPr>
      <w:shd w:val="clear" w:color="auto" w:fill="D3DFEE" w:themeFill="accent1" w:themeFillTint="3F"/>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2Horz">
      <w:tblPr/>
      <w:tcPr>
        <w:tcBorders>
          <w:insideH w:val="nil"/>
          <w:insideV w:val="nil"/>
        </w:tcBorders>
      </w:tcPr>
    </w:tblStylePr>
  </w:style>
  <w:style w:type="table" w:styleId="Strednpodfarbenie1zvraznenie2">
    <w:name w:val="Medium Shading 1 Accent 2"/>
    <w:basedOn w:val="Normlnatabuka"/>
    <w:uiPriority w:val="63"/>
    <w:rsid w:val="00CB0664"/>
    <w:pPr>
      <w:spacing w:after="0" w:line="240" w:lineRule="auto"/>
    </w:pPr>
    <w:tblPr>
      <w:tblStyleRowBandSize w:val="1"/>
      <w:tblStyleColBandSize w:val="1"/>
    </w:tblPr>
    <w:tcPr>
      <w:shd w:val="clear" w:color="auto" w:fill="EFD3D2" w:themeFill="accent2" w:themeFillTint="3F"/>
    </w:tc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2Horz">
      <w:tblPr/>
      <w:tcPr>
        <w:tcBorders>
          <w:insideH w:val="nil"/>
          <w:insideV w:val="nil"/>
        </w:tcBorders>
      </w:tcPr>
    </w:tblStylePr>
  </w:style>
  <w:style w:type="table" w:styleId="Strednpodfarbenie1zvraznenie3">
    <w:name w:val="Medium Shading 1 Accent 3"/>
    <w:basedOn w:val="Normlnatabuka"/>
    <w:uiPriority w:val="63"/>
    <w:rsid w:val="00CB0664"/>
    <w:pPr>
      <w:spacing w:after="0" w:line="240" w:lineRule="auto"/>
    </w:pPr>
    <w:tblPr>
      <w:tblStyleRowBandSize w:val="1"/>
      <w:tblStyleColBandSize w:val="1"/>
    </w:tblPr>
    <w:tcPr>
      <w:shd w:val="clear" w:color="auto" w:fill="E6EED5" w:themeFill="accent3" w:themeFillTint="3F"/>
    </w:tc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2Horz">
      <w:tblPr/>
      <w:tcPr>
        <w:tcBorders>
          <w:insideH w:val="nil"/>
          <w:insideV w:val="nil"/>
        </w:tcBorders>
      </w:tcPr>
    </w:tblStylePr>
  </w:style>
  <w:style w:type="table" w:styleId="Strednpodfarbenie1zvraznenie4">
    <w:name w:val="Medium Shading 1 Accent 4"/>
    <w:basedOn w:val="Normlnatabuka"/>
    <w:uiPriority w:val="63"/>
    <w:rsid w:val="00CB0664"/>
    <w:pPr>
      <w:spacing w:after="0" w:line="240" w:lineRule="auto"/>
    </w:pPr>
    <w:tblPr>
      <w:tblStyleRowBandSize w:val="1"/>
      <w:tblStyleColBandSize w:val="1"/>
    </w:tblPr>
    <w:tcPr>
      <w:shd w:val="clear" w:color="auto" w:fill="DFD8E8" w:themeFill="accent4" w:themeFillTint="3F"/>
    </w:tc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2Horz">
      <w:tblPr/>
      <w:tcPr>
        <w:tcBorders>
          <w:insideH w:val="nil"/>
          <w:insideV w:val="nil"/>
        </w:tcBorders>
      </w:tcPr>
    </w:tblStylePr>
  </w:style>
  <w:style w:type="table" w:styleId="Strednpodfarbenie1zvraznenie5">
    <w:name w:val="Medium Shading 1 Accent 5"/>
    <w:basedOn w:val="Normlnatabuka"/>
    <w:uiPriority w:val="63"/>
    <w:rsid w:val="00CB0664"/>
    <w:pPr>
      <w:spacing w:after="0" w:line="240" w:lineRule="auto"/>
    </w:pPr>
    <w:tblPr>
      <w:tblStyleRowBandSize w:val="1"/>
      <w:tblStyleColBandSize w:val="1"/>
    </w:tblPr>
    <w:tcPr>
      <w:shd w:val="clear" w:color="auto" w:fill="D2EAF1" w:themeFill="accent5" w:themeFillTint="3F"/>
    </w:tc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2Horz">
      <w:tblPr/>
      <w:tcPr>
        <w:tcBorders>
          <w:insideH w:val="nil"/>
          <w:insideV w:val="nil"/>
        </w:tcBorders>
      </w:tcPr>
    </w:tblStylePr>
  </w:style>
  <w:style w:type="table" w:styleId="Farebnpodfarbenie1zvraznenie6">
    <w:name w:val="Medium Shading 1 Accent 6"/>
    <w:basedOn w:val="Normlnatabuka"/>
    <w:uiPriority w:val="63"/>
    <w:rsid w:val="00CB0664"/>
    <w:pPr>
      <w:spacing w:after="0" w:line="240" w:lineRule="auto"/>
    </w:pPr>
    <w:tblPr>
      <w:tblStyleRowBandSize w:val="1"/>
      <w:tblStyleColBandSize w:val="1"/>
    </w:tblPr>
    <w:tcPr>
      <w:shd w:val="clear" w:color="auto" w:fill="FDE4D0" w:themeFill="accent6" w:themeFillTint="3F"/>
    </w:tc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2Horz">
      <w:tblPr/>
      <w:tcPr>
        <w:tcBorders>
          <w:insideH w:val="nil"/>
          <w:insideV w:val="nil"/>
        </w:tcBorders>
      </w:tcPr>
    </w:tblStylePr>
  </w:style>
  <w:style w:type="table" w:styleId="Strednpodfarbenie2">
    <w:name w:val="Medium Shading 2"/>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1">
    <w:name w:val="Medium Shading 2 Accent 1"/>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2">
    <w:name w:val="Medium Shading 2 Accent 2"/>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3">
    <w:name w:val="Medium Shading 2 Accent 3"/>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4">
    <w:name w:val="Medium Shading 2 Accent 4"/>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podfarbenie2zvraznenie5">
    <w:name w:val="Medium Shading 2 Accent 5"/>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Farebnpodfarbenie2zvraznenie6">
    <w:name w:val="Medium Shading 2 Accent 6"/>
    <w:basedOn w:val="Normlnatabu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rednzoznam1">
    <w:name w:val="Medium List 1"/>
    <w:basedOn w:val="Normlnatabuka"/>
    <w:uiPriority w:val="65"/>
    <w:rsid w:val="00CB0664"/>
    <w:pPr>
      <w:spacing w:after="0" w:line="240" w:lineRule="auto"/>
    </w:pPr>
    <w:rPr>
      <w:color w:val="000000" w:themeColor="text1"/>
    </w:rPr>
    <w:tblPr>
      <w:tblStyleRowBandSize w:val="1"/>
      <w:tblStyleColBandSize w:val="1"/>
    </w:tblPr>
    <w:tcPr>
      <w:shd w:val="clear" w:color="auto" w:fill="C0C0C0" w:themeFill="text1" w:themeFillTint="3F"/>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style>
  <w:style w:type="table" w:styleId="Strednzoznam1zvraznenie1">
    <w:name w:val="Medium List 1 Accent 1"/>
    <w:basedOn w:val="Normlnatabuka"/>
    <w:uiPriority w:val="65"/>
    <w:rsid w:val="00CB0664"/>
    <w:pPr>
      <w:spacing w:after="0" w:line="240" w:lineRule="auto"/>
    </w:pPr>
    <w:rPr>
      <w:color w:val="000000" w:themeColor="text1"/>
    </w:rPr>
    <w:tblPr>
      <w:tblStyleRowBandSize w:val="1"/>
      <w:tblStyleColBandSize w:val="1"/>
    </w:tblPr>
    <w:tcPr>
      <w:shd w:val="clear" w:color="auto" w:fill="D3DFEE" w:themeFill="accent1" w:themeFillTint="3F"/>
    </w:tc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style>
  <w:style w:type="table" w:styleId="Strednzoznam1zvraznenie2">
    <w:name w:val="Medium List 1 Accent 2"/>
    <w:basedOn w:val="Normlnatabuka"/>
    <w:uiPriority w:val="65"/>
    <w:rsid w:val="00CB0664"/>
    <w:pPr>
      <w:spacing w:after="0" w:line="240" w:lineRule="auto"/>
    </w:pPr>
    <w:rPr>
      <w:color w:val="000000" w:themeColor="text1"/>
    </w:rPr>
    <w:tblPr>
      <w:tblStyleRowBandSize w:val="1"/>
      <w:tblStyleColBandSize w:val="1"/>
    </w:tblPr>
    <w:tcPr>
      <w:shd w:val="clear" w:color="auto" w:fill="EFD3D2" w:themeFill="accent2" w:themeFillTint="3F"/>
    </w:tc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style>
  <w:style w:type="table" w:styleId="Strednzoznam1zvraznenie3">
    <w:name w:val="Medium List 1 Accent 3"/>
    <w:basedOn w:val="Normlnatabuka"/>
    <w:uiPriority w:val="65"/>
    <w:rsid w:val="00CB0664"/>
    <w:pPr>
      <w:spacing w:after="0" w:line="240" w:lineRule="auto"/>
    </w:pPr>
    <w:rPr>
      <w:color w:val="000000" w:themeColor="text1"/>
    </w:rPr>
    <w:tblPr>
      <w:tblStyleRowBandSize w:val="1"/>
      <w:tblStyleColBandSize w:val="1"/>
    </w:tblPr>
    <w:tcPr>
      <w:shd w:val="clear" w:color="auto" w:fill="E6EED5" w:themeFill="accent3" w:themeFillTint="3F"/>
    </w:tc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style>
  <w:style w:type="table" w:styleId="Strednzoznam1zvraznenie4">
    <w:name w:val="Medium List 1 Accent 4"/>
    <w:basedOn w:val="Normlnatabuka"/>
    <w:uiPriority w:val="65"/>
    <w:rsid w:val="00CB0664"/>
    <w:pPr>
      <w:spacing w:after="0" w:line="240" w:lineRule="auto"/>
    </w:pPr>
    <w:rPr>
      <w:color w:val="000000" w:themeColor="text1"/>
    </w:rPr>
    <w:tblPr>
      <w:tblStyleRowBandSize w:val="1"/>
      <w:tblStyleColBandSize w:val="1"/>
    </w:tblPr>
    <w:tcPr>
      <w:shd w:val="clear" w:color="auto" w:fill="DFD8E8" w:themeFill="accent4" w:themeFillTint="3F"/>
    </w:tc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style>
  <w:style w:type="table" w:styleId="Strednzoznam1zvraznenie5">
    <w:name w:val="Medium List 1 Accent 5"/>
    <w:basedOn w:val="Normlnatabuka"/>
    <w:uiPriority w:val="65"/>
    <w:rsid w:val="00CB0664"/>
    <w:pPr>
      <w:spacing w:after="0" w:line="240" w:lineRule="auto"/>
    </w:pPr>
    <w:rPr>
      <w:color w:val="000000" w:themeColor="text1"/>
    </w:rPr>
    <w:tblPr>
      <w:tblStyleRowBandSize w:val="1"/>
      <w:tblStyleColBandSize w:val="1"/>
    </w:tblPr>
    <w:tcPr>
      <w:shd w:val="clear" w:color="auto" w:fill="D2EAF1" w:themeFill="accent5" w:themeFillTint="3F"/>
    </w:tc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style>
  <w:style w:type="table" w:styleId="Strednzoznam1zvraznenie6">
    <w:name w:val="Medium List 1 Accent 6"/>
    <w:basedOn w:val="Normlnatabuka"/>
    <w:uiPriority w:val="65"/>
    <w:rsid w:val="00CB0664"/>
    <w:pPr>
      <w:spacing w:after="0" w:line="240" w:lineRule="auto"/>
    </w:pPr>
    <w:rPr>
      <w:color w:val="000000" w:themeColor="text1"/>
    </w:rPr>
    <w:tblPr>
      <w:tblStyleRowBandSize w:val="1"/>
      <w:tblStyleColBandSize w:val="1"/>
    </w:tblPr>
    <w:tcPr>
      <w:shd w:val="clear" w:color="auto" w:fill="FDE4D0" w:themeFill="accent6" w:themeFillTint="3F"/>
    </w:tc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style>
  <w:style w:type="table" w:styleId="Strednzoznam2">
    <w:name w:val="Medium List 2"/>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1">
    <w:name w:val="Medium List 2 Accent 1"/>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2">
    <w:name w:val="Medium List 2 Accent 2"/>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3">
    <w:name w:val="Medium List 2 Accent 3"/>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4">
    <w:name w:val="Medium List 2 Accent 4"/>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5">
    <w:name w:val="Medium List 2 Accent 5"/>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zoznam2zvraznenie6">
    <w:name w:val="Medium List 2 Accent 6"/>
    <w:basedOn w:val="Normlnatabu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rednmrieka1">
    <w:name w:val="Medium Grid 1"/>
    <w:basedOn w:val="Normlnatabuka"/>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rednmrieka1zvraznenie1">
    <w:name w:val="Medium Grid 1 Accent 1"/>
    <w:basedOn w:val="Normlnatabuka"/>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rednmrieka1zvraznenie2">
    <w:name w:val="Medium Grid 1 Accent 2"/>
    <w:basedOn w:val="Normlnatabuka"/>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rednmrieka1zvraznenie3">
    <w:name w:val="Medium Grid 1 Accent 3"/>
    <w:basedOn w:val="Normlnatabuka"/>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trednmrieka1zvraznenie4">
    <w:name w:val="Medium Grid 1 Accent 4"/>
    <w:basedOn w:val="Normlnatabuka"/>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rednmrieka1zvraznenie5">
    <w:name w:val="Medium Grid 1 Accent 5"/>
    <w:basedOn w:val="Normlnatabuka"/>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trednmrieka1zvraznenie6">
    <w:name w:val="Medium Grid 1 Accent 6"/>
    <w:basedOn w:val="Normlnatabuka"/>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trednmrieka2">
    <w:name w:val="Medium Grid 2"/>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rednmrieka2zvraznenie1">
    <w:name w:val="Medium Grid 2 Accent 1"/>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rednmrieka2zvraznenie2">
    <w:name w:val="Medium Grid 2 Accent 2"/>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rednmrieka2zvraznenie3">
    <w:name w:val="Medium Grid 2 Accent 3"/>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Strednmrieka2zvraznenie4">
    <w:name w:val="Medium Grid 2 Accent 4"/>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Strednmrieka2zvraznenie5">
    <w:name w:val="Medium Grid 2 Accent 5"/>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mrieka2zvraznenie6">
    <w:name w:val="Medium Grid 2 Accent 6"/>
    <w:basedOn w:val="Normlnatabu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Strednmrieka3">
    <w:name w:val="Medium Grid 3"/>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style>
  <w:style w:type="table" w:styleId="Strednmrieka3zvraznenie1">
    <w:name w:val="Medium Grid 3 Accent 1"/>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style>
  <w:style w:type="table" w:styleId="Strednmrieka3zvraznenie2">
    <w:name w:val="Medium Grid 3 Accent 2"/>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style>
  <w:style w:type="table" w:styleId="Strednmrieka3zvraznenie3">
    <w:name w:val="Medium Grid 3 Accent 3"/>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style>
  <w:style w:type="table" w:styleId="Strednmrieka3zvraznenie4">
    <w:name w:val="Medium Grid 3 Accent 4"/>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style>
  <w:style w:type="table" w:styleId="Strednmrieka3zvraznenie5">
    <w:name w:val="Medium Grid 3 Accent 5"/>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style>
  <w:style w:type="table" w:styleId="Strednmrieka3zvraznenie6">
    <w:name w:val="Medium Grid 3 Accent 6"/>
    <w:basedOn w:val="Normlnatabuka"/>
    <w:uiPriority w:val="69"/>
    <w:rsid w:val="00CB0664"/>
    <w:pPr>
      <w:spacing w:after="0" w:line="240" w:lineRule="auto"/>
    </w:p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style>
  <w:style w:type="table" w:styleId="Tmavzoznam">
    <w:name w:val="Dark List"/>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style>
  <w:style w:type="table" w:styleId="Tmavzoznamzvraznenie1">
    <w:name w:val="Dark List Accent 1"/>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style>
  <w:style w:type="table" w:styleId="Tmavzoznamzvraznenie2">
    <w:name w:val="Dark List Accent 2"/>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style>
  <w:style w:type="table" w:styleId="Tmavzoznamzvraznenie3">
    <w:name w:val="Dark List Accent 3"/>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style>
  <w:style w:type="table" w:styleId="Tmavzoznamzvraznenie4">
    <w:name w:val="Dark List Accent 4"/>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style>
  <w:style w:type="table" w:styleId="Tmavzoznamzvraznenie5">
    <w:name w:val="Dark List Accent 5"/>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style>
  <w:style w:type="table" w:styleId="Tmavzoznamzvraznenie6">
    <w:name w:val="Dark List Accent 6"/>
    <w:basedOn w:val="Normlnatabuka"/>
    <w:uiPriority w:val="70"/>
    <w:rsid w:val="00CB0664"/>
    <w:pPr>
      <w:spacing w:after="0" w:line="240" w:lineRule="auto"/>
    </w:pPr>
    <w:rPr>
      <w:color w:val="FFFFFF" w:themeColor="background1"/>
    </w:rPr>
    <w:tblPr>
      <w:tblStyleRowBandSize w:val="1"/>
      <w:tblStyleColBandSize w:val="1"/>
    </w:tblPr>
    <w:tcPr>
      <w:tcBorders>
        <w:top w:val="nil"/>
        <w:left w:val="nil"/>
        <w:bottom w:val="nil"/>
        <w:right w:val="nil"/>
      </w:tcBorders>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style>
  <w:style w:type="table" w:styleId="Farebnpodfarbenie">
    <w:name w:val="Colorful Shading"/>
    <w:basedOn w:val="Normlnatabuka"/>
    <w:uiPriority w:val="71"/>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neCell">
      <w:rPr>
        <w:color w:val="000000" w:themeColor="text1"/>
      </w:rPr>
    </w:tblStylePr>
    <w:tblStylePr w:type="nwCell">
      <w:rPr>
        <w:color w:val="000000" w:themeColor="text1"/>
      </w:rPr>
    </w:tblStylePr>
  </w:style>
  <w:style w:type="table" w:styleId="Farebnpodfarbeniezvraznenie1">
    <w:name w:val="Colorful Shading Accent 1"/>
    <w:basedOn w:val="Normlnatabuka"/>
    <w:uiPriority w:val="71"/>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neCell">
      <w:rPr>
        <w:color w:val="000000" w:themeColor="text1"/>
      </w:rPr>
    </w:tblStylePr>
    <w:tblStylePr w:type="nwCell">
      <w:rPr>
        <w:color w:val="000000" w:themeColor="text1"/>
      </w:rPr>
    </w:tblStylePr>
  </w:style>
  <w:style w:type="table" w:styleId="Farebnpodfarbeniezvraznenie2">
    <w:name w:val="Colorful Shading Accent 2"/>
    <w:basedOn w:val="Normlnatabuka"/>
    <w:uiPriority w:val="71"/>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neCell">
      <w:rPr>
        <w:color w:val="000000" w:themeColor="text1"/>
      </w:rPr>
    </w:tblStylePr>
    <w:tblStylePr w:type="nwCell">
      <w:rPr>
        <w:color w:val="000000" w:themeColor="text1"/>
      </w:rPr>
    </w:tblStylePr>
  </w:style>
  <w:style w:type="table" w:styleId="Farebnpodfarbeniezvraznenie3">
    <w:name w:val="Colorful Shading Accent 3"/>
    <w:basedOn w:val="Normlnatabuka"/>
    <w:uiPriority w:val="71"/>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style>
  <w:style w:type="table" w:styleId="Farebnpodfarbeniezvraznenie4">
    <w:name w:val="Colorful Shading Accent 4"/>
    <w:basedOn w:val="Normlnatabuka"/>
    <w:uiPriority w:val="71"/>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neCell">
      <w:rPr>
        <w:color w:val="000000" w:themeColor="text1"/>
      </w:rPr>
    </w:tblStylePr>
    <w:tblStylePr w:type="nwCell">
      <w:rPr>
        <w:color w:val="000000" w:themeColor="text1"/>
      </w:rPr>
    </w:tblStylePr>
  </w:style>
  <w:style w:type="table" w:styleId="Farebnpodfarbeniezvraznenie5">
    <w:name w:val="Colorful Shading Accent 5"/>
    <w:basedOn w:val="Normlnatabuka"/>
    <w:uiPriority w:val="71"/>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neCell">
      <w:rPr>
        <w:color w:val="000000" w:themeColor="text1"/>
      </w:rPr>
    </w:tblStylePr>
    <w:tblStylePr w:type="nwCell">
      <w:rPr>
        <w:color w:val="000000" w:themeColor="text1"/>
      </w:rPr>
    </w:tblStylePr>
  </w:style>
  <w:style w:type="table" w:styleId="Farebnpodfarbeniezvraznenie6">
    <w:name w:val="Colorful Shading Accent 6"/>
    <w:basedOn w:val="Normlnatabuka"/>
    <w:uiPriority w:val="71"/>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neCell">
      <w:rPr>
        <w:color w:val="000000" w:themeColor="text1"/>
      </w:rPr>
    </w:tblStylePr>
    <w:tblStylePr w:type="nwCell">
      <w:rPr>
        <w:color w:val="000000" w:themeColor="text1"/>
      </w:rPr>
    </w:tblStylePr>
  </w:style>
  <w:style w:type="table" w:styleId="Farebnzoznam">
    <w:name w:val="Colorful List"/>
    <w:basedOn w:val="Normlnatabuka"/>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ebnzoznamzvraznenie1">
    <w:name w:val="Colorful List Accent 1"/>
    <w:basedOn w:val="Normlnatabuka"/>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ebnzoznamzvraznenie2">
    <w:name w:val="Colorful List Accent 2"/>
    <w:basedOn w:val="Normlnatabuka"/>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ebnzoznamzvraznenie3">
    <w:name w:val="Colorful List Accent 3"/>
    <w:basedOn w:val="Normlnatabuka"/>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ebnzoznamzvraznenie4">
    <w:name w:val="Colorful List Accent 4"/>
    <w:basedOn w:val="Normlnatabuka"/>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ebnzoznamzvraznenie5">
    <w:name w:val="Colorful List Accent 5"/>
    <w:basedOn w:val="Normlnatabuka"/>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ebnzoznamzvraznenie6">
    <w:name w:val="Colorful List Accent 6"/>
    <w:basedOn w:val="Normlnatabuka"/>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ebnmrieka">
    <w:name w:val="Colorful Grid"/>
    <w:basedOn w:val="Normlnatabuka"/>
    <w:uiPriority w:val="73"/>
    <w:rsid w:val="00CB0664"/>
    <w:pPr>
      <w:spacing w:after="0" w:line="240" w:lineRule="auto"/>
    </w:pPr>
    <w:rPr>
      <w:color w:val="000000" w:themeColor="text1"/>
    </w:rPr>
    <w:tblPr>
      <w:tblStyleRowBandSize w:val="1"/>
      <w:tblStyleColBandSize w:val="1"/>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style>
  <w:style w:type="table" w:styleId="Farebnmriekazvraznenie1">
    <w:name w:val="Colorful Grid Accent 1"/>
    <w:basedOn w:val="Normlnatabuka"/>
    <w:uiPriority w:val="73"/>
    <w:rsid w:val="00CB0664"/>
    <w:pPr>
      <w:spacing w:after="0" w:line="240" w:lineRule="auto"/>
    </w:pPr>
    <w:rPr>
      <w:color w:val="000000" w:themeColor="text1"/>
    </w:rPr>
    <w:tblPr>
      <w:tblStyleRowBandSize w:val="1"/>
      <w:tblStyleColBandSize w:val="1"/>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style>
  <w:style w:type="table" w:styleId="Farebnmriekazvraznenie2">
    <w:name w:val="Colorful Grid Accent 2"/>
    <w:basedOn w:val="Normlnatabuka"/>
    <w:uiPriority w:val="73"/>
    <w:rsid w:val="00CB0664"/>
    <w:pPr>
      <w:spacing w:after="0" w:line="240" w:lineRule="auto"/>
    </w:pPr>
    <w:rPr>
      <w:color w:val="000000" w:themeColor="text1"/>
    </w:rPr>
    <w:tblPr>
      <w:tblStyleRowBandSize w:val="1"/>
      <w:tblStyleColBandSize w:val="1"/>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style>
  <w:style w:type="table" w:styleId="Farebnmriekazvraznenie3">
    <w:name w:val="Colorful Grid Accent 3"/>
    <w:basedOn w:val="Normlnatabuka"/>
    <w:uiPriority w:val="73"/>
    <w:rsid w:val="00CB0664"/>
    <w:pPr>
      <w:spacing w:after="0" w:line="240" w:lineRule="auto"/>
    </w:pPr>
    <w:rPr>
      <w:color w:val="000000" w:themeColor="text1"/>
    </w:rPr>
    <w:tblPr>
      <w:tblStyleRowBandSize w:val="1"/>
      <w:tblStyleColBandSize w:val="1"/>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style>
  <w:style w:type="table" w:styleId="Farebnmriekazvraznenie4">
    <w:name w:val="Colorful Grid Accent 4"/>
    <w:basedOn w:val="Normlnatabuka"/>
    <w:uiPriority w:val="73"/>
    <w:rsid w:val="00CB0664"/>
    <w:pPr>
      <w:spacing w:after="0" w:line="240" w:lineRule="auto"/>
    </w:pPr>
    <w:rPr>
      <w:color w:val="000000" w:themeColor="text1"/>
    </w:rPr>
    <w:tblPr>
      <w:tblStyleRowBandSize w:val="1"/>
      <w:tblStyleColBandSize w:val="1"/>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style>
  <w:style w:type="table" w:styleId="Farebnmriekazvraznenie5">
    <w:name w:val="Colorful Grid Accent 5"/>
    <w:basedOn w:val="Normlnatabuka"/>
    <w:uiPriority w:val="73"/>
    <w:rsid w:val="00CB0664"/>
    <w:pPr>
      <w:spacing w:after="0" w:line="240" w:lineRule="auto"/>
    </w:pPr>
    <w:rPr>
      <w:color w:val="000000" w:themeColor="text1"/>
    </w:rPr>
    <w:tblPr>
      <w:tblStyleRowBandSize w:val="1"/>
      <w:tblStyleColBandSize w:val="1"/>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style>
  <w:style w:type="table" w:styleId="Farebnmriekazvraznenie6">
    <w:name w:val="Colorful Grid Accent 6"/>
    <w:basedOn w:val="Normlnatabuka"/>
    <w:uiPriority w:val="73"/>
    <w:rsid w:val="00CB0664"/>
    <w:pPr>
      <w:spacing w:after="0" w:line="240" w:lineRule="auto"/>
    </w:pPr>
    <w:rPr>
      <w:color w:val="000000" w:themeColor="text1"/>
    </w:rPr>
    <w:tblPr>
      <w:tblStyleRowBandSize w:val="1"/>
      <w:tblStyleColBandSize w:val="1"/>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character" w:styleId="Odkaznakomentr">
    <w:name w:val="annotation reference"/>
    <w:basedOn w:val="Predvolenpsmoodseku"/>
    <w:uiPriority w:val="99"/>
    <w:semiHidden/>
    <w:unhideWhenUsed/>
    <w:rPr>
      <w:sz w:val="16"/>
      <w:szCs w:val="16"/>
    </w:rPr>
  </w:style>
  <w:style w:type="paragraph" w:styleId="Revzia">
    <w:name w:val="Revision"/>
    <w:hidden/>
    <w:uiPriority w:val="99"/>
    <w:semiHidden/>
    <w:rsid w:val="009B7083"/>
    <w:pPr>
      <w:spacing w:after="0" w:line="240" w:lineRule="auto"/>
    </w:pPr>
  </w:style>
  <w:style w:type="paragraph" w:styleId="Predmetkomentra">
    <w:name w:val="annotation subject"/>
    <w:basedOn w:val="Textkomentra"/>
    <w:next w:val="Textkomentra"/>
    <w:link w:val="PredmetkomentraChar"/>
    <w:uiPriority w:val="99"/>
    <w:semiHidden/>
    <w:unhideWhenUsed/>
    <w:rsid w:val="00971245"/>
    <w:rPr>
      <w:b/>
      <w:bCs/>
    </w:rPr>
  </w:style>
  <w:style w:type="character" w:customStyle="1" w:styleId="PredmetkomentraChar">
    <w:name w:val="Predmet komentára Char"/>
    <w:basedOn w:val="TextkomentraChar"/>
    <w:link w:val="Predmetkomentra"/>
    <w:uiPriority w:val="99"/>
    <w:semiHidden/>
    <w:rsid w:val="00971245"/>
    <w:rPr>
      <w:b/>
      <w:bCs/>
      <w:sz w:val="20"/>
      <w:szCs w:val="20"/>
    </w:rPr>
  </w:style>
  <w:style w:type="character" w:styleId="Hypertextovprepojenie">
    <w:name w:val="Hyperlink"/>
    <w:basedOn w:val="Predvolenpsmoodseku"/>
    <w:uiPriority w:val="99"/>
    <w:unhideWhenUsed/>
    <w:rsid w:val="00BC77FD"/>
    <w:rPr>
      <w:color w:val="0000FF" w:themeColor="hyperlink"/>
      <w:u w:val="single"/>
    </w:rPr>
  </w:style>
  <w:style w:type="character" w:styleId="Nevyrieenzmienka">
    <w:name w:val="Unresolved Mention"/>
    <w:basedOn w:val="Predvolenpsmoodseku"/>
    <w:uiPriority w:val="99"/>
    <w:semiHidden/>
    <w:unhideWhenUsed/>
    <w:rsid w:val="00BC77FD"/>
    <w:rPr>
      <w:color w:val="605E5C"/>
      <w:shd w:val="clear" w:color="auto" w:fill="E1DFDD"/>
    </w:rPr>
  </w:style>
  <w:style w:type="paragraph" w:styleId="Textbubliny">
    <w:name w:val="Balloon Text"/>
    <w:basedOn w:val="Normlny"/>
    <w:link w:val="TextbublinyChar"/>
    <w:uiPriority w:val="99"/>
    <w:semiHidden/>
    <w:unhideWhenUsed/>
    <w:rsid w:val="00134EB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34E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5C930FCF763F499267F1E57552C11D" ma:contentTypeVersion="3" ma:contentTypeDescription="Create a new document." ma:contentTypeScope="" ma:versionID="c59427c1b7a049b944d5bfb2db2e6a09">
  <xsd:schema xmlns:xsd="http://www.w3.org/2001/XMLSchema" xmlns:xs="http://www.w3.org/2001/XMLSchema" xmlns:p="http://schemas.microsoft.com/office/2006/metadata/properties" xmlns:ns2="4a2aa199-a488-41e9-8961-0e12cb18e0ec" targetNamespace="http://schemas.microsoft.com/office/2006/metadata/properties" ma:root="true" ma:fieldsID="c4cba98a423138901698c2bb5d0fb501" ns2:_="">
    <xsd:import namespace="4a2aa199-a488-41e9-8961-0e12cb18e0e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2aa199-a488-41e9-8961-0e12cb18e0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4816F-BC03-4DE4-856D-6765A54FD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2aa199-a488-41e9-8961-0e12cb18e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B02660-433F-4929-B410-0A2049A33218}">
  <ds:schemaRefs>
    <ds:schemaRef ds:uri="http://schemas.microsoft.com/sharepoint/v3/contenttype/forms"/>
  </ds:schemaRefs>
</ds:datastoreItem>
</file>

<file path=customXml/itemProps3.xml><?xml version="1.0" encoding="utf-8"?>
<ds:datastoreItem xmlns:ds="http://schemas.openxmlformats.org/officeDocument/2006/customXml" ds:itemID="{7E50EA52-1A9B-46AF-887A-C629AF330B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7A55E0-6748-433D-9798-E4F51A6C6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5215</Words>
  <Characters>32177</Characters>
  <Application>Microsoft Office Word</Application>
  <DocSecurity>0</DocSecurity>
  <Lines>1005</Lines>
  <Paragraphs>283</Paragraphs>
  <ScaleCrop>false</ScaleCrop>
  <Manager/>
  <Company/>
  <LinksUpToDate>false</LinksUpToDate>
  <CharactersWithSpaces>37109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Pokojný Vladimír</cp:lastModifiedBy>
  <cp:revision>4</cp:revision>
  <cp:lastPrinted>2025-09-23T06:17:00Z</cp:lastPrinted>
  <dcterms:created xsi:type="dcterms:W3CDTF">2025-12-16T12:44:00Z</dcterms:created>
  <dcterms:modified xsi:type="dcterms:W3CDTF">2025-12-16T12:45:00Z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0x010100EE5C930FCF763F499267F1E57552C11D</vt:lpwstr>
  </property>
  <property fmtid="{D5CDD505-2E9C-101B-9397-08002B2CF9AE}" pid="3" name="docLang">
    <vt:lpwstr>sk</vt:lpwstr>
  </property>
</Properties>
</file>